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AD7" w:rsidRPr="008466BE" w:rsidRDefault="00594AD7" w:rsidP="00C3154D">
      <w:pPr>
        <w:rPr>
          <w:rFonts w:ascii="Arial" w:hAnsi="Arial" w:cs="Arial"/>
          <w:sz w:val="22"/>
          <w:szCs w:val="22"/>
        </w:rPr>
      </w:pPr>
    </w:p>
    <w:p w:rsidR="00A53D11" w:rsidRPr="008466BE" w:rsidRDefault="00A53D11" w:rsidP="00C3154D">
      <w:pPr>
        <w:rPr>
          <w:rFonts w:ascii="Arial" w:hAnsi="Arial" w:cs="Arial"/>
          <w:sz w:val="22"/>
          <w:szCs w:val="22"/>
        </w:rPr>
      </w:pPr>
    </w:p>
    <w:p w:rsidR="00CD06B4" w:rsidRPr="008466BE" w:rsidRDefault="00CD06B4" w:rsidP="00CD06B4">
      <w:pPr>
        <w:rPr>
          <w:rFonts w:ascii="Arial" w:hAnsi="Arial" w:cs="Arial"/>
          <w:sz w:val="22"/>
          <w:szCs w:val="22"/>
        </w:rPr>
      </w:pPr>
    </w:p>
    <w:p w:rsidR="00CD06B4" w:rsidRPr="008466BE" w:rsidRDefault="00CD06B4" w:rsidP="00CD06B4">
      <w:pPr>
        <w:pBdr>
          <w:top w:val="dashed" w:sz="4" w:space="1" w:color="FF9900"/>
          <w:left w:val="dashed" w:sz="4" w:space="4" w:color="FF9900"/>
          <w:bottom w:val="dashed" w:sz="4" w:space="1" w:color="FF9900"/>
          <w:right w:val="dashed" w:sz="4" w:space="4" w:color="FF9900"/>
        </w:pBdr>
        <w:rPr>
          <w:rFonts w:ascii="Arial" w:hAnsi="Arial" w:cs="Arial"/>
          <w:sz w:val="22"/>
          <w:szCs w:val="22"/>
        </w:rPr>
      </w:pPr>
    </w:p>
    <w:p w:rsidR="00CD06B4" w:rsidRPr="008466BE" w:rsidRDefault="00611D44" w:rsidP="00CD06B4">
      <w:pPr>
        <w:pBdr>
          <w:top w:val="dashed" w:sz="4" w:space="1" w:color="FF9900"/>
          <w:left w:val="dashed" w:sz="4" w:space="4" w:color="FF9900"/>
          <w:bottom w:val="dashed" w:sz="4" w:space="1" w:color="FF9900"/>
          <w:right w:val="dashed" w:sz="4" w:space="4" w:color="FF9900"/>
        </w:pBdr>
        <w:jc w:val="center"/>
        <w:rPr>
          <w:rFonts w:ascii="Arial" w:hAnsi="Arial" w:cs="Arial"/>
          <w:i/>
          <w:color w:val="FF9900"/>
          <w:sz w:val="22"/>
          <w:szCs w:val="22"/>
        </w:rPr>
      </w:pPr>
      <w:r w:rsidRPr="008466BE">
        <w:rPr>
          <w:rFonts w:ascii="Arial" w:hAnsi="Arial" w:cs="Arial"/>
          <w:i/>
          <w:color w:val="FF9900"/>
          <w:sz w:val="22"/>
          <w:szCs w:val="22"/>
        </w:rPr>
        <w:t>Header</w:t>
      </w:r>
      <w:r>
        <w:rPr>
          <w:rFonts w:ascii="Arial" w:hAnsi="Arial" w:cs="Arial"/>
          <w:i/>
          <w:color w:val="FF9900"/>
          <w:sz w:val="22"/>
          <w:szCs w:val="22"/>
        </w:rPr>
        <w:t>:</w:t>
      </w:r>
      <w:r w:rsidRPr="008466BE">
        <w:rPr>
          <w:rFonts w:ascii="Arial" w:hAnsi="Arial" w:cs="Arial"/>
          <w:i/>
          <w:color w:val="FF9900"/>
          <w:sz w:val="22"/>
          <w:szCs w:val="22"/>
        </w:rPr>
        <w:t xml:space="preserve"> </w:t>
      </w:r>
      <w:r w:rsidR="00CD06B4" w:rsidRPr="008466BE">
        <w:rPr>
          <w:rFonts w:ascii="Arial" w:hAnsi="Arial" w:cs="Arial"/>
          <w:i/>
          <w:color w:val="FF9900"/>
          <w:sz w:val="22"/>
          <w:szCs w:val="22"/>
        </w:rPr>
        <w:t xml:space="preserve">Insert </w:t>
      </w:r>
      <w:r>
        <w:rPr>
          <w:rFonts w:ascii="Arial" w:hAnsi="Arial" w:cs="Arial"/>
          <w:i/>
          <w:color w:val="FF9900"/>
          <w:sz w:val="22"/>
          <w:szCs w:val="22"/>
        </w:rPr>
        <w:t>i</w:t>
      </w:r>
      <w:r w:rsidR="00CD06B4" w:rsidRPr="008466BE">
        <w:rPr>
          <w:rFonts w:ascii="Arial" w:hAnsi="Arial" w:cs="Arial"/>
          <w:i/>
          <w:color w:val="FF9900"/>
          <w:sz w:val="22"/>
          <w:szCs w:val="22"/>
        </w:rPr>
        <w:t xml:space="preserve">nstitution’s name </w:t>
      </w:r>
      <w:bookmarkStart w:id="0" w:name="_GoBack"/>
      <w:bookmarkEnd w:id="0"/>
    </w:p>
    <w:p w:rsidR="00CD06B4" w:rsidRPr="008466BE" w:rsidRDefault="00CD06B4" w:rsidP="00CD06B4">
      <w:pPr>
        <w:pBdr>
          <w:top w:val="dashed" w:sz="4" w:space="1" w:color="FF9900"/>
          <w:left w:val="dashed" w:sz="4" w:space="4" w:color="FF9900"/>
          <w:bottom w:val="dashed" w:sz="4" w:space="1" w:color="FF9900"/>
          <w:right w:val="dashed" w:sz="4" w:space="4" w:color="FF9900"/>
        </w:pBdr>
        <w:jc w:val="center"/>
        <w:rPr>
          <w:rFonts w:ascii="Arial" w:hAnsi="Arial" w:cs="Arial"/>
          <w:sz w:val="22"/>
          <w:szCs w:val="22"/>
        </w:rPr>
      </w:pPr>
    </w:p>
    <w:p w:rsidR="00CD06B4" w:rsidRPr="008466BE" w:rsidRDefault="00CD06B4" w:rsidP="00CD06B4">
      <w:pPr>
        <w:jc w:val="center"/>
        <w:rPr>
          <w:rFonts w:ascii="Arial" w:hAnsi="Arial" w:cs="Arial"/>
          <w:sz w:val="22"/>
          <w:szCs w:val="22"/>
        </w:rPr>
      </w:pPr>
    </w:p>
    <w:p w:rsidR="00CD06B4" w:rsidRPr="008466BE" w:rsidRDefault="00CD06B4" w:rsidP="00CD06B4">
      <w:pPr>
        <w:jc w:val="center"/>
        <w:rPr>
          <w:rFonts w:ascii="Arial" w:hAnsi="Arial" w:cs="Arial"/>
          <w:b/>
          <w:sz w:val="22"/>
          <w:szCs w:val="22"/>
        </w:rPr>
      </w:pPr>
      <w:r w:rsidRPr="008466BE">
        <w:rPr>
          <w:rFonts w:ascii="Arial" w:hAnsi="Arial" w:cs="Arial"/>
          <w:b/>
          <w:sz w:val="22"/>
          <w:szCs w:val="22"/>
        </w:rPr>
        <w:t>Participant Information Sheet/Consent Form</w:t>
      </w:r>
    </w:p>
    <w:p w:rsidR="00CD06B4" w:rsidRPr="008466BE" w:rsidRDefault="00CD06B4" w:rsidP="00CD06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8466BE">
        <w:rPr>
          <w:rFonts w:ascii="Arial" w:hAnsi="Arial" w:cs="Arial"/>
          <w:b/>
          <w:sz w:val="22"/>
          <w:szCs w:val="22"/>
        </w:rPr>
        <w:t xml:space="preserve">Interventional Study </w:t>
      </w:r>
      <w:r w:rsidRPr="008466BE">
        <w:rPr>
          <w:rFonts w:ascii="Arial" w:hAnsi="Arial" w:cs="Arial"/>
          <w:sz w:val="22"/>
          <w:szCs w:val="22"/>
        </w:rPr>
        <w:t>-</w:t>
      </w:r>
      <w:r w:rsidRPr="008466BE">
        <w:rPr>
          <w:rFonts w:ascii="Arial" w:hAnsi="Arial" w:cs="Arial"/>
          <w:b/>
          <w:sz w:val="22"/>
          <w:szCs w:val="22"/>
        </w:rPr>
        <w:t xml:space="preserve"> </w:t>
      </w:r>
      <w:r w:rsidRPr="008466BE">
        <w:rPr>
          <w:rFonts w:ascii="Arial" w:hAnsi="Arial" w:cs="Arial"/>
          <w:i/>
          <w:sz w:val="22"/>
          <w:szCs w:val="22"/>
        </w:rPr>
        <w:t>Adult providing own consent</w:t>
      </w:r>
    </w:p>
    <w:p w:rsidR="00CD06B4" w:rsidRPr="008466BE" w:rsidRDefault="00CD06B4" w:rsidP="00CD06B4">
      <w:pPr>
        <w:jc w:val="center"/>
        <w:rPr>
          <w:rFonts w:ascii="Arial" w:hAnsi="Arial" w:cs="Arial"/>
          <w:b/>
          <w:sz w:val="22"/>
          <w:szCs w:val="22"/>
        </w:rPr>
      </w:pPr>
    </w:p>
    <w:p w:rsidR="00CD06B4" w:rsidRPr="008466BE" w:rsidRDefault="00CD06B4" w:rsidP="00CD06B4">
      <w:pPr>
        <w:jc w:val="center"/>
        <w:rPr>
          <w:rFonts w:ascii="Arial" w:hAnsi="Arial" w:cs="Arial"/>
          <w:i/>
          <w:color w:val="FF9900"/>
          <w:sz w:val="22"/>
          <w:szCs w:val="22"/>
        </w:rPr>
      </w:pPr>
      <w:r w:rsidRPr="008466BE">
        <w:rPr>
          <w:rFonts w:ascii="Arial" w:hAnsi="Arial" w:cs="Arial"/>
          <w:i/>
          <w:color w:val="FF9900"/>
          <w:sz w:val="22"/>
          <w:szCs w:val="22"/>
        </w:rPr>
        <w:t>[Insert site name]</w:t>
      </w:r>
    </w:p>
    <w:p w:rsidR="00CD06B4" w:rsidRPr="008466BE" w:rsidRDefault="00CD06B4" w:rsidP="00CD06B4">
      <w:pPr>
        <w:rPr>
          <w:rFonts w:ascii="Arial" w:hAnsi="Arial" w:cs="Arial"/>
          <w:sz w:val="22"/>
          <w:szCs w:val="22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608"/>
        <w:gridCol w:w="5040"/>
      </w:tblGrid>
      <w:tr w:rsidR="00CD06B4" w:rsidRPr="008466BE" w:rsidTr="005B69A1">
        <w:trPr>
          <w:trHeight w:hRule="exact" w:val="284"/>
        </w:trPr>
        <w:tc>
          <w:tcPr>
            <w:tcW w:w="4608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b/>
                <w:sz w:val="22"/>
                <w:szCs w:val="22"/>
              </w:rPr>
              <w:t>Title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i/>
                <w:color w:val="FF9900"/>
                <w:sz w:val="22"/>
                <w:szCs w:val="22"/>
              </w:rPr>
              <w:t>[Project Title]</w:t>
            </w:r>
          </w:p>
        </w:tc>
      </w:tr>
      <w:tr w:rsidR="00CD06B4" w:rsidRPr="008466BE" w:rsidTr="005B69A1">
        <w:trPr>
          <w:trHeight w:hRule="exact" w:val="284"/>
        </w:trPr>
        <w:tc>
          <w:tcPr>
            <w:tcW w:w="4608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b/>
                <w:sz w:val="22"/>
                <w:szCs w:val="22"/>
              </w:rPr>
              <w:t>Short Title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i/>
                <w:color w:val="FF9900"/>
                <w:sz w:val="22"/>
                <w:szCs w:val="22"/>
              </w:rPr>
              <w:t>[Short Project Title]</w:t>
            </w:r>
          </w:p>
        </w:tc>
      </w:tr>
      <w:tr w:rsidR="00CD06B4" w:rsidRPr="008466BE" w:rsidTr="005B69A1">
        <w:trPr>
          <w:trHeight w:hRule="exact" w:val="284"/>
        </w:trPr>
        <w:tc>
          <w:tcPr>
            <w:tcW w:w="4608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b/>
                <w:sz w:val="22"/>
                <w:szCs w:val="22"/>
              </w:rPr>
              <w:t>Protocol Number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i/>
                <w:color w:val="FF9900"/>
                <w:sz w:val="22"/>
                <w:szCs w:val="22"/>
              </w:rPr>
              <w:t>[Protocol Number]</w:t>
            </w:r>
          </w:p>
        </w:tc>
      </w:tr>
      <w:tr w:rsidR="00CD06B4" w:rsidRPr="008466BE" w:rsidTr="005B69A1">
        <w:trPr>
          <w:trHeight w:hRule="exact" w:val="284"/>
        </w:trPr>
        <w:tc>
          <w:tcPr>
            <w:tcW w:w="4608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b/>
                <w:sz w:val="22"/>
                <w:szCs w:val="22"/>
              </w:rPr>
              <w:t>Project Sponsor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i/>
                <w:color w:val="FF9900"/>
                <w:sz w:val="22"/>
                <w:szCs w:val="22"/>
              </w:rPr>
              <w:t>[Project Sponsor in Australia]</w:t>
            </w:r>
          </w:p>
        </w:tc>
      </w:tr>
      <w:tr w:rsidR="00CD06B4" w:rsidRPr="008466BE" w:rsidTr="005B69A1">
        <w:trPr>
          <w:trHeight w:hRule="exact" w:val="702"/>
        </w:trPr>
        <w:tc>
          <w:tcPr>
            <w:tcW w:w="4608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b/>
                <w:sz w:val="22"/>
                <w:szCs w:val="22"/>
              </w:rPr>
              <w:t>Coordinating Principal Investigator/ Principal Investigator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i/>
                <w:color w:val="FF9900"/>
                <w:sz w:val="22"/>
                <w:szCs w:val="22"/>
              </w:rPr>
            </w:pPr>
            <w:r w:rsidRPr="008466BE">
              <w:rPr>
                <w:rFonts w:ascii="Arial" w:hAnsi="Arial" w:cs="Arial"/>
                <w:i/>
                <w:color w:val="FF9900"/>
                <w:sz w:val="22"/>
                <w:szCs w:val="22"/>
              </w:rPr>
              <w:t>[Coordinating Principal Investigator/</w:t>
            </w:r>
          </w:p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i/>
                <w:color w:val="FF9900"/>
                <w:sz w:val="22"/>
                <w:szCs w:val="22"/>
              </w:rPr>
              <w:t>Principal Investigator]</w:t>
            </w:r>
          </w:p>
        </w:tc>
      </w:tr>
      <w:tr w:rsidR="00CD06B4" w:rsidRPr="008466BE" w:rsidTr="005B69A1">
        <w:trPr>
          <w:trHeight w:hRule="exact" w:val="495"/>
        </w:trPr>
        <w:tc>
          <w:tcPr>
            <w:tcW w:w="4608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b/>
                <w:sz w:val="22"/>
                <w:szCs w:val="22"/>
              </w:rPr>
              <w:t>Associate Investigator(s)</w:t>
            </w:r>
          </w:p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i/>
                <w:color w:val="3366FF"/>
                <w:sz w:val="22"/>
                <w:szCs w:val="22"/>
              </w:rPr>
              <w:t>(if required by institution)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i/>
                <w:color w:val="FF9900"/>
                <w:sz w:val="22"/>
                <w:szCs w:val="22"/>
              </w:rPr>
              <w:t>[Associate Investigator(s)]</w:t>
            </w:r>
          </w:p>
        </w:tc>
      </w:tr>
      <w:tr w:rsidR="00CD06B4" w:rsidRPr="008466BE" w:rsidTr="005B69A1">
        <w:trPr>
          <w:trHeight w:hRule="exact" w:val="284"/>
        </w:trPr>
        <w:tc>
          <w:tcPr>
            <w:tcW w:w="4608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8466BE">
              <w:rPr>
                <w:rFonts w:ascii="Arial" w:hAnsi="Arial" w:cs="Arial"/>
                <w:b/>
                <w:sz w:val="22"/>
                <w:szCs w:val="22"/>
              </w:rPr>
              <w:t xml:space="preserve">Location </w:t>
            </w:r>
            <w:r w:rsidRPr="008466BE">
              <w:rPr>
                <w:rFonts w:ascii="Arial" w:hAnsi="Arial" w:cs="Arial"/>
                <w:i/>
                <w:color w:val="3366FF"/>
                <w:sz w:val="22"/>
                <w:szCs w:val="22"/>
              </w:rPr>
              <w:t>(where CPI/PI will recruit)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CD06B4" w:rsidRPr="008466BE" w:rsidRDefault="00CD06B4" w:rsidP="00CD06B4">
            <w:pPr>
              <w:rPr>
                <w:rFonts w:ascii="Arial" w:hAnsi="Arial" w:cs="Arial"/>
                <w:sz w:val="22"/>
                <w:szCs w:val="22"/>
              </w:rPr>
            </w:pPr>
            <w:r w:rsidRPr="008466BE">
              <w:rPr>
                <w:rFonts w:ascii="Arial" w:hAnsi="Arial" w:cs="Arial"/>
                <w:i/>
                <w:color w:val="FF9900"/>
                <w:sz w:val="22"/>
                <w:szCs w:val="22"/>
              </w:rPr>
              <w:t>[Location]</w:t>
            </w:r>
          </w:p>
        </w:tc>
      </w:tr>
    </w:tbl>
    <w:p w:rsidR="00A53D11" w:rsidRPr="008466BE" w:rsidRDefault="00A53D11" w:rsidP="00C3154D">
      <w:pPr>
        <w:rPr>
          <w:rFonts w:ascii="Arial" w:hAnsi="Arial" w:cs="Arial"/>
          <w:sz w:val="22"/>
          <w:szCs w:val="22"/>
        </w:rPr>
      </w:pPr>
    </w:p>
    <w:p w:rsidR="008466BE" w:rsidRPr="008466BE" w:rsidRDefault="008466BE" w:rsidP="00C3154D">
      <w:pPr>
        <w:rPr>
          <w:rFonts w:ascii="Arial" w:hAnsi="Arial" w:cs="Arial"/>
          <w:sz w:val="22"/>
          <w:szCs w:val="22"/>
        </w:rPr>
      </w:pPr>
    </w:p>
    <w:p w:rsidR="008466BE" w:rsidRPr="008466BE" w:rsidRDefault="008466BE" w:rsidP="00C3154D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shd w:val="clear" w:color="auto" w:fill="DDDDDD"/>
        <w:tblLook w:val="04A0" w:firstRow="1" w:lastRow="0" w:firstColumn="1" w:lastColumn="0" w:noHBand="0" w:noVBand="1"/>
      </w:tblPr>
      <w:tblGrid>
        <w:gridCol w:w="9576"/>
      </w:tblGrid>
      <w:tr w:rsidR="009B7F53" w:rsidRPr="008466BE" w:rsidTr="007152C4">
        <w:tc>
          <w:tcPr>
            <w:tcW w:w="9576" w:type="dxa"/>
            <w:shd w:val="clear" w:color="auto" w:fill="DDDDDD"/>
          </w:tcPr>
          <w:p w:rsidR="00993D99" w:rsidRPr="008466BE" w:rsidRDefault="008466BE" w:rsidP="00C8401B">
            <w:pPr>
              <w:tabs>
                <w:tab w:val="left" w:pos="8205"/>
              </w:tabs>
              <w:spacing w:before="240" w:after="24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466B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G</w:t>
            </w:r>
            <w:r w:rsidR="00993D99" w:rsidRPr="008466B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uidelines</w:t>
            </w:r>
            <w:r w:rsidR="00C8401B" w:rsidRPr="008466B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  </w:t>
            </w:r>
            <w:r w:rsidR="00C8401B" w:rsidRPr="008466B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Please delete guidelines when read</w:t>
            </w:r>
          </w:p>
          <w:p w:rsidR="00993D99" w:rsidRPr="008466BE" w:rsidRDefault="00C8401B" w:rsidP="00C8401B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466B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Use of the State Government Badge and Co-badging</w:t>
            </w:r>
          </w:p>
          <w:p w:rsidR="00C8401B" w:rsidRPr="008466BE" w:rsidRDefault="00C8401B" w:rsidP="00C8401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>All WA Health communication materials are required to display the State Coat of Arms as a key element of the Department of Health State Government Badge.</w:t>
            </w:r>
            <w:r w:rsidRPr="008466BE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>In some instances, communication materials that are produced and published by WA Health</w:t>
            </w:r>
            <w:r w:rsidR="007152C4"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>may also display (co-badge) the logos of other government department or external</w:t>
            </w:r>
            <w:r w:rsidR="007152C4"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>stakeholder organisations. In such instances, the State Government Badge should be the</w:t>
            </w:r>
            <w:r w:rsidR="007152C4"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visually more prominent logo. Refer to </w:t>
            </w:r>
            <w:hyperlink r:id="rId9" w:history="1">
              <w:r w:rsidRPr="008466BE">
                <w:rPr>
                  <w:rStyle w:val="Hyperlink"/>
                  <w:rFonts w:cs="Arial"/>
                  <w:sz w:val="22"/>
                  <w:szCs w:val="22"/>
                </w:rPr>
                <w:t>OD 0653/16 Use of the State Government Badge Policy</w:t>
              </w:r>
            </w:hyperlink>
            <w:r w:rsidR="00F3515B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:rsidR="00C8401B" w:rsidRPr="008466BE" w:rsidRDefault="007152C4" w:rsidP="007152C4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466B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NHMRC PICF Templates</w:t>
            </w:r>
          </w:p>
          <w:p w:rsidR="009B7F53" w:rsidRDefault="009B7F53" w:rsidP="007152C4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>WA Health investigators are encouraged to use the standard National Health and Medical Research Council’s PICFs, available from the </w:t>
            </w:r>
            <w:hyperlink r:id="rId10" w:history="1">
              <w:r w:rsidRPr="008466BE">
                <w:rPr>
                  <w:rStyle w:val="Hyperlink"/>
                  <w:rFonts w:cs="Arial"/>
                  <w:sz w:val="22"/>
                  <w:szCs w:val="22"/>
                </w:rPr>
                <w:t>NHMRC Human Research Ethics Portal (HREP)</w:t>
              </w:r>
            </w:hyperlink>
            <w:r w:rsidRPr="008466BE">
              <w:rPr>
                <w:rStyle w:val="Hyperlink"/>
                <w:rFonts w:cs="Arial"/>
                <w:sz w:val="22"/>
              </w:rPr>
              <w:t xml:space="preserve"> </w:t>
            </w:r>
            <w:r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which </w:t>
            </w:r>
            <w:proofErr w:type="gramStart"/>
            <w:r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>provide</w:t>
            </w:r>
            <w:proofErr w:type="gramEnd"/>
            <w:r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guidance in the formulation of PICFs for human research projects. These documents should be used as a minimum starting point for consent forms. </w:t>
            </w:r>
            <w:r w:rsidR="007152C4"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>P</w:t>
            </w:r>
            <w:r w:rsidRPr="008466BE">
              <w:rPr>
                <w:rFonts w:ascii="Arial" w:hAnsi="Arial" w:cs="Arial"/>
                <w:color w:val="000000" w:themeColor="text1"/>
                <w:sz w:val="22"/>
                <w:szCs w:val="22"/>
              </w:rPr>
              <w:t>roject specific information should be added as necessary and sections that are not applicable to the research project may be removed as required.</w:t>
            </w:r>
          </w:p>
          <w:p w:rsidR="00904F34" w:rsidRDefault="00904F34" w:rsidP="00904F34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904F3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Footer and Formatting</w:t>
            </w:r>
          </w:p>
          <w:p w:rsidR="00904F34" w:rsidRPr="008466BE" w:rsidRDefault="00904F34" w:rsidP="00904F34">
            <w:pPr>
              <w:spacing w:before="120" w:after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04F3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Please use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Arial 11 font and </w:t>
            </w:r>
            <w:r w:rsidRPr="00904F3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the footer template below, delete the reference to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Site PICF if this template is being used for a Master PICF. </w:t>
            </w:r>
          </w:p>
        </w:tc>
      </w:tr>
    </w:tbl>
    <w:p w:rsidR="009B7F53" w:rsidRPr="008466BE" w:rsidRDefault="009B7F53" w:rsidP="00C3154D">
      <w:pPr>
        <w:rPr>
          <w:rFonts w:ascii="Arial" w:hAnsi="Arial" w:cs="Arial"/>
          <w:sz w:val="22"/>
          <w:szCs w:val="22"/>
        </w:rPr>
      </w:pPr>
    </w:p>
    <w:sectPr w:rsidR="009B7F53" w:rsidRPr="008466BE" w:rsidSect="004145A9">
      <w:footerReference w:type="default" r:id="rId11"/>
      <w:headerReference w:type="first" r:id="rId12"/>
      <w:footerReference w:type="first" r:id="rId13"/>
      <w:pgSz w:w="11906" w:h="16838"/>
      <w:pgMar w:top="1077" w:right="1287" w:bottom="902" w:left="125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52A" w:rsidRDefault="0086152A" w:rsidP="0086152A">
      <w:r>
        <w:separator/>
      </w:r>
    </w:p>
  </w:endnote>
  <w:endnote w:type="continuationSeparator" w:id="0">
    <w:p w:rsidR="0086152A" w:rsidRDefault="0086152A" w:rsidP="0086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62451635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134095559"/>
          <w:docPartObj>
            <w:docPartGallery w:val="Page Numbers (Top of Page)"/>
            <w:docPartUnique/>
          </w:docPartObj>
        </w:sdtPr>
        <w:sdtEndPr/>
        <w:sdtContent>
          <w:p w:rsidR="008466BE" w:rsidRPr="008466BE" w:rsidRDefault="008466BE" w:rsidP="008466BE">
            <w:pPr>
              <w:pStyle w:val="Footer"/>
              <w:rPr>
                <w:rFonts w:ascii="Arial" w:hAnsi="Arial" w:cs="Arial"/>
                <w:bCs/>
                <w:sz w:val="18"/>
                <w:szCs w:val="18"/>
              </w:rPr>
            </w:pPr>
            <w:r w:rsidRPr="008466BE">
              <w:rPr>
                <w:rFonts w:ascii="Arial" w:hAnsi="Arial" w:cs="Arial"/>
                <w:sz w:val="18"/>
                <w:szCs w:val="18"/>
              </w:rPr>
              <w:t>[Name of Site] Participant Information Sheet &amp; Consent Form [version] [date]</w:t>
            </w:r>
          </w:p>
          <w:p w:rsidR="008466BE" w:rsidRPr="008466BE" w:rsidRDefault="008466BE" w:rsidP="008466BE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466BE">
              <w:rPr>
                <w:rFonts w:ascii="Arial" w:hAnsi="Arial" w:cs="Arial"/>
                <w:bCs/>
                <w:sz w:val="18"/>
                <w:szCs w:val="18"/>
              </w:rPr>
              <w:t>based</w:t>
            </w:r>
            <w:proofErr w:type="gramEnd"/>
            <w:r w:rsidRPr="008466BE">
              <w:rPr>
                <w:rFonts w:ascii="Arial" w:hAnsi="Arial" w:cs="Arial"/>
                <w:bCs/>
                <w:sz w:val="18"/>
                <w:szCs w:val="18"/>
              </w:rPr>
              <w:t xml:space="preserve"> on Master </w:t>
            </w:r>
            <w:r w:rsidRPr="008466BE">
              <w:rPr>
                <w:rFonts w:ascii="Arial" w:hAnsi="Arial" w:cs="Arial"/>
                <w:sz w:val="18"/>
                <w:szCs w:val="18"/>
              </w:rPr>
              <w:t>Participant Information Sheet &amp; Consent Form [version] [date]</w:t>
            </w:r>
            <w:r w:rsidRPr="008466BE">
              <w:rPr>
                <w:rFonts w:ascii="Arial" w:hAnsi="Arial" w:cs="Arial"/>
                <w:sz w:val="18"/>
                <w:szCs w:val="18"/>
              </w:rPr>
              <w:tab/>
              <w:t xml:space="preserve">Page </w:t>
            </w:r>
            <w:r w:rsidRPr="008466BE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466BE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8466BE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8466B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466BE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8466BE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466BE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8466BE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8466B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:rsidR="00594AD7" w:rsidRPr="008466BE" w:rsidRDefault="00594AD7" w:rsidP="008466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23750907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D06B4" w:rsidRPr="00CD06B4" w:rsidRDefault="00CD06B4" w:rsidP="00CD06B4">
            <w:pPr>
              <w:pStyle w:val="Footer"/>
              <w:tabs>
                <w:tab w:val="clear" w:pos="4513"/>
                <w:tab w:val="clear" w:pos="9026"/>
                <w:tab w:val="right" w:pos="8931"/>
              </w:tabs>
              <w:ind w:left="-284"/>
              <w:rPr>
                <w:rFonts w:ascii="Arial" w:hAnsi="Arial" w:cs="Arial"/>
                <w:bCs/>
                <w:sz w:val="18"/>
                <w:szCs w:val="18"/>
              </w:rPr>
            </w:pPr>
            <w:r w:rsidRPr="00CD06B4">
              <w:rPr>
                <w:rFonts w:ascii="Arial" w:hAnsi="Arial" w:cs="Arial"/>
                <w:sz w:val="18"/>
                <w:szCs w:val="18"/>
              </w:rPr>
              <w:t>[Name of Site] Participant Information Sheet &amp; Consent Form [version] [date]</w:t>
            </w:r>
          </w:p>
          <w:p w:rsidR="00CD06B4" w:rsidRPr="00CD06B4" w:rsidRDefault="00CD06B4" w:rsidP="00CD06B4">
            <w:pPr>
              <w:pStyle w:val="Footer"/>
              <w:ind w:left="-284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D06B4">
              <w:rPr>
                <w:rFonts w:ascii="Arial" w:hAnsi="Arial" w:cs="Arial"/>
                <w:bCs/>
                <w:sz w:val="18"/>
                <w:szCs w:val="18"/>
              </w:rPr>
              <w:t>based</w:t>
            </w:r>
            <w:proofErr w:type="gramEnd"/>
            <w:r w:rsidRPr="00CD06B4">
              <w:rPr>
                <w:rFonts w:ascii="Arial" w:hAnsi="Arial" w:cs="Arial"/>
                <w:bCs/>
                <w:sz w:val="18"/>
                <w:szCs w:val="18"/>
              </w:rPr>
              <w:t xml:space="preserve"> on Master </w:t>
            </w:r>
            <w:r w:rsidRPr="00CD06B4">
              <w:rPr>
                <w:rFonts w:ascii="Arial" w:hAnsi="Arial" w:cs="Arial"/>
                <w:sz w:val="18"/>
                <w:szCs w:val="18"/>
              </w:rPr>
              <w:t>Participant Information Sheet &amp; Consent Form [version] [date]</w:t>
            </w:r>
            <w:r w:rsidR="00160F4A">
              <w:rPr>
                <w:rFonts w:ascii="Arial" w:hAnsi="Arial" w:cs="Arial"/>
                <w:sz w:val="18"/>
                <w:szCs w:val="18"/>
              </w:rPr>
              <w:tab/>
            </w:r>
            <w:r w:rsidRPr="00CD06B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D06B4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CD06B4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CD06B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11D4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CD06B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CD06B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D06B4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CD06B4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CD06B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11D4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CD06B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CD06B4" w:rsidRDefault="00CD06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52A" w:rsidRDefault="0086152A" w:rsidP="0086152A">
      <w:r>
        <w:separator/>
      </w:r>
    </w:p>
  </w:footnote>
  <w:footnote w:type="continuationSeparator" w:id="0">
    <w:p w:rsidR="0086152A" w:rsidRDefault="0086152A" w:rsidP="00861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52A" w:rsidRDefault="00611D44">
    <w:pPr>
      <w:pStyle w:val="Header"/>
    </w:pPr>
    <w:sdt>
      <w:sdtPr>
        <w:id w:val="-1526941050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614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  <w:r w:rsidR="00354A30">
      <w:rPr>
        <w:noProof/>
      </w:rPr>
      <w:drawing>
        <wp:inline distT="0" distB="0" distL="0" distR="0" wp14:anchorId="51FF02DC">
          <wp:extent cx="3157855" cy="579120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78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776BD"/>
    <w:multiLevelType w:val="hybridMultilevel"/>
    <w:tmpl w:val="F2B80AF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5C8727" w:themeColor="accen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52A"/>
    <w:rsid w:val="00073BBB"/>
    <w:rsid w:val="001437E0"/>
    <w:rsid w:val="00160F4A"/>
    <w:rsid w:val="00171B7B"/>
    <w:rsid w:val="001C7D1F"/>
    <w:rsid w:val="001F6030"/>
    <w:rsid w:val="001F68E9"/>
    <w:rsid w:val="00220E8F"/>
    <w:rsid w:val="002C7D7D"/>
    <w:rsid w:val="00354A30"/>
    <w:rsid w:val="00355004"/>
    <w:rsid w:val="003929E7"/>
    <w:rsid w:val="00413357"/>
    <w:rsid w:val="004145A9"/>
    <w:rsid w:val="00466DB9"/>
    <w:rsid w:val="00471692"/>
    <w:rsid w:val="004A609E"/>
    <w:rsid w:val="004C2780"/>
    <w:rsid w:val="004C6976"/>
    <w:rsid w:val="0056716B"/>
    <w:rsid w:val="00594AD7"/>
    <w:rsid w:val="005A409E"/>
    <w:rsid w:val="00611D44"/>
    <w:rsid w:val="006F52D0"/>
    <w:rsid w:val="007152C4"/>
    <w:rsid w:val="00753A0C"/>
    <w:rsid w:val="0077027C"/>
    <w:rsid w:val="007D793C"/>
    <w:rsid w:val="008466BE"/>
    <w:rsid w:val="0086152A"/>
    <w:rsid w:val="00881846"/>
    <w:rsid w:val="00897837"/>
    <w:rsid w:val="008F7FE4"/>
    <w:rsid w:val="00904F34"/>
    <w:rsid w:val="00930DF8"/>
    <w:rsid w:val="009668ED"/>
    <w:rsid w:val="00981DA1"/>
    <w:rsid w:val="00990D6C"/>
    <w:rsid w:val="00993D99"/>
    <w:rsid w:val="009B7F53"/>
    <w:rsid w:val="00A53D11"/>
    <w:rsid w:val="00A91C4C"/>
    <w:rsid w:val="00BB5682"/>
    <w:rsid w:val="00BD41EB"/>
    <w:rsid w:val="00BE3C2D"/>
    <w:rsid w:val="00C3154D"/>
    <w:rsid w:val="00C7143D"/>
    <w:rsid w:val="00C8401B"/>
    <w:rsid w:val="00CD06B4"/>
    <w:rsid w:val="00CF64E2"/>
    <w:rsid w:val="00D147D4"/>
    <w:rsid w:val="00D20B45"/>
    <w:rsid w:val="00D9301F"/>
    <w:rsid w:val="00DE4BFE"/>
    <w:rsid w:val="00E40563"/>
    <w:rsid w:val="00E47483"/>
    <w:rsid w:val="00F3515B"/>
    <w:rsid w:val="00FF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1B7B"/>
    <w:pPr>
      <w:keepNext/>
      <w:keepLines/>
      <w:spacing w:after="120"/>
      <w:outlineLvl w:val="0"/>
    </w:pPr>
    <w:rPr>
      <w:rFonts w:ascii="Arial" w:eastAsiaTheme="majorEastAsia" w:hAnsi="Arial" w:cstheme="majorBidi"/>
      <w:b/>
      <w:bCs/>
      <w:color w:val="5C8727" w:themeColor="accent1"/>
      <w:sz w:val="40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B7B"/>
    <w:pPr>
      <w:keepNext/>
      <w:keepLines/>
      <w:spacing w:before="240" w:after="60"/>
      <w:outlineLvl w:val="1"/>
    </w:pPr>
    <w:rPr>
      <w:rFonts w:ascii="Arial" w:eastAsiaTheme="majorEastAsia" w:hAnsi="Arial" w:cstheme="majorBidi"/>
      <w:b/>
      <w:bCs/>
      <w:color w:val="5C8727" w:themeColor="accent1"/>
      <w:sz w:val="28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171B7B"/>
    <w:pPr>
      <w:keepNext/>
      <w:keepLines/>
      <w:spacing w:before="240" w:after="60"/>
      <w:outlineLvl w:val="2"/>
    </w:pPr>
    <w:rPr>
      <w:rFonts w:ascii="Arial" w:eastAsiaTheme="majorEastAsia" w:hAnsi="Arial" w:cstheme="majorBidi"/>
      <w:b/>
      <w:bCs/>
      <w:color w:val="757477" w:themeColor="text2"/>
      <w:sz w:val="26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B7B"/>
    <w:pPr>
      <w:keepNext/>
      <w:keepLines/>
      <w:spacing w:before="240" w:after="60"/>
      <w:outlineLvl w:val="3"/>
    </w:pPr>
    <w:rPr>
      <w:rFonts w:ascii="Arial" w:eastAsiaTheme="majorEastAsia" w:hAnsi="Arial" w:cstheme="majorBidi"/>
      <w:b/>
      <w:bCs/>
      <w:iCs/>
      <w:color w:val="757477" w:themeColor="text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91C4C"/>
    <w:pPr>
      <w:keepNext/>
      <w:keepLines/>
      <w:spacing w:before="200"/>
      <w:outlineLvl w:val="4"/>
    </w:pPr>
    <w:rPr>
      <w:rFonts w:ascii="Arial" w:eastAsiaTheme="majorEastAsia" w:hAnsi="Arial" w:cstheme="majorBidi"/>
      <w:color w:val="000000" w:themeColor="text1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91C4C"/>
    <w:pPr>
      <w:keepNext/>
      <w:keepLines/>
      <w:spacing w:before="200"/>
      <w:outlineLvl w:val="5"/>
    </w:pPr>
    <w:rPr>
      <w:rFonts w:ascii="Arial" w:eastAsiaTheme="majorEastAsia" w:hAnsi="Arial" w:cstheme="majorBidi"/>
      <w:i/>
      <w:iCs/>
      <w:color w:val="000000" w:themeColor="text1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91C4C"/>
    <w:pPr>
      <w:keepNext/>
      <w:keepLines/>
      <w:spacing w:before="200"/>
      <w:outlineLvl w:val="6"/>
    </w:pPr>
    <w:rPr>
      <w:rFonts w:ascii="Arial" w:eastAsiaTheme="majorEastAsia" w:hAnsi="Arial" w:cstheme="majorBidi"/>
      <w:i/>
      <w:iCs/>
      <w:color w:val="000000" w:themeColor="text1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91C4C"/>
    <w:pPr>
      <w:keepNext/>
      <w:keepLines/>
      <w:spacing w:before="200"/>
      <w:outlineLvl w:val="7"/>
    </w:pPr>
    <w:rPr>
      <w:rFonts w:ascii="Arial" w:eastAsiaTheme="majorEastAsia" w:hAnsi="Arial" w:cstheme="majorBidi"/>
      <w:color w:val="000000" w:themeColor="text1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91C4C"/>
    <w:pPr>
      <w:keepNext/>
      <w:keepLines/>
      <w:spacing w:before="200"/>
      <w:outlineLvl w:val="8"/>
    </w:pPr>
    <w:rPr>
      <w:rFonts w:ascii="Arial" w:eastAsiaTheme="majorEastAsia" w:hAnsi="Arial" w:cstheme="majorBidi"/>
      <w:i/>
      <w:iCs/>
      <w:color w:val="000000" w:themeColor="text1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</w:rPr>
  </w:style>
  <w:style w:type="paragraph" w:customStyle="1" w:styleId="Headlines">
    <w:name w:val="Headlines"/>
    <w:basedOn w:val="Normal"/>
    <w:next w:val="Subheadlines"/>
    <w:qFormat/>
    <w:rsid w:val="004C2780"/>
    <w:pPr>
      <w:spacing w:before="240" w:after="660"/>
    </w:pPr>
    <w:rPr>
      <w:rFonts w:ascii="Arial" w:eastAsiaTheme="minorHAnsi" w:hAnsi="Arial" w:cstheme="minorBidi"/>
      <w:b/>
      <w:color w:val="000000" w:themeColor="text1"/>
      <w:sz w:val="60"/>
      <w:szCs w:val="22"/>
      <w:lang w:eastAsia="en-US"/>
    </w:rPr>
  </w:style>
  <w:style w:type="paragraph" w:customStyle="1" w:styleId="Subheadlines">
    <w:name w:val="Sub headlines"/>
    <w:basedOn w:val="Normal"/>
    <w:next w:val="Normal"/>
    <w:qFormat/>
    <w:rsid w:val="00171B7B"/>
    <w:pPr>
      <w:spacing w:after="170"/>
    </w:pPr>
    <w:rPr>
      <w:rFonts w:ascii="Arial" w:eastAsiaTheme="minorHAnsi" w:hAnsi="Arial" w:cstheme="minorBidi"/>
      <w:b/>
      <w:color w:val="000000" w:themeColor="text1"/>
      <w:sz w:val="32"/>
      <w:szCs w:val="22"/>
      <w:lang w:eastAsia="en-US"/>
    </w:rPr>
  </w:style>
  <w:style w:type="paragraph" w:styleId="ListParagraph">
    <w:name w:val="List Paragraph"/>
    <w:basedOn w:val="Normal"/>
    <w:uiPriority w:val="34"/>
    <w:semiHidden/>
    <w:qFormat/>
    <w:rsid w:val="00171B7B"/>
    <w:pPr>
      <w:spacing w:after="170"/>
      <w:ind w:left="720"/>
      <w:contextualSpacing/>
    </w:pPr>
    <w:rPr>
      <w:rFonts w:ascii="Arial" w:eastAsiaTheme="minorHAnsi" w:hAnsi="Arial" w:cstheme="minorBidi"/>
      <w:szCs w:val="22"/>
      <w:lang w:eastAsia="en-US"/>
    </w:rPr>
  </w:style>
  <w:style w:type="character" w:customStyle="1" w:styleId="Italics">
    <w:name w:val="Italics"/>
    <w:uiPriority w:val="2"/>
    <w:rsid w:val="00897837"/>
    <w:rPr>
      <w:i/>
    </w:rPr>
  </w:style>
  <w:style w:type="character" w:customStyle="1" w:styleId="Bold">
    <w:name w:val="Bold"/>
    <w:uiPriority w:val="2"/>
    <w:qFormat/>
    <w:rsid w:val="008F7FE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1B7B"/>
    <w:rPr>
      <w:rFonts w:ascii="Arial" w:eastAsiaTheme="majorEastAsia" w:hAnsi="Arial" w:cstheme="majorBidi"/>
      <w:b/>
      <w:bCs/>
      <w:color w:val="757477" w:themeColor="text2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71B7B"/>
    <w:rPr>
      <w:rFonts w:ascii="Arial" w:eastAsiaTheme="majorEastAsia" w:hAnsi="Arial" w:cstheme="majorBidi"/>
      <w:b/>
      <w:bCs/>
      <w:iCs/>
      <w:color w:val="757477" w:themeColor="text2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1DA1"/>
    <w:pPr>
      <w:spacing w:before="480" w:after="0" w:line="276" w:lineRule="auto"/>
      <w:outlineLvl w:val="9"/>
    </w:pPr>
    <w:rPr>
      <w:rFonts w:asciiTheme="majorHAnsi" w:hAnsiTheme="majorHAnsi"/>
      <w:color w:val="44641D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DE4BFE"/>
    <w:pPr>
      <w:spacing w:after="100"/>
    </w:pPr>
    <w:rPr>
      <w:rFonts w:ascii="Arial" w:eastAsiaTheme="minorHAnsi" w:hAnsi="Arial" w:cstheme="minorBidi"/>
      <w:b/>
      <w:color w:val="000000" w:themeColor="text1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71B7B"/>
    <w:pPr>
      <w:spacing w:after="100"/>
      <w:ind w:left="240"/>
    </w:pPr>
    <w:rPr>
      <w:rFonts w:ascii="Arial" w:eastAsiaTheme="minorHAnsi" w:hAnsi="Arial" w:cstheme="minorBidi"/>
      <w:color w:val="000000" w:themeColor="text1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rsid w:val="00DE4BFE"/>
    <w:pPr>
      <w:spacing w:after="100"/>
      <w:ind w:left="480"/>
    </w:pPr>
    <w:rPr>
      <w:rFonts w:ascii="Arial" w:eastAsiaTheme="minorHAnsi" w:hAnsi="Arial" w:cstheme="minorBidi"/>
      <w:color w:val="000000" w:themeColor="text1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990D6C"/>
    <w:rPr>
      <w:rFonts w:ascii="Arial" w:hAnsi="Arial"/>
      <w:color w:val="004B8D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81D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A1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  <w:szCs w:val="20"/>
    </w:rPr>
  </w:style>
  <w:style w:type="table" w:styleId="TableGrid">
    <w:name w:val="Table Grid"/>
    <w:basedOn w:val="TableNormal"/>
    <w:uiPriority w:val="59"/>
    <w:rsid w:val="00073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AHealthTable2">
    <w:name w:val="WA Health Table 2"/>
    <w:basedOn w:val="LightShading-Accent1"/>
    <w:uiPriority w:val="99"/>
    <w:rsid w:val="00930DF8"/>
    <w:rPr>
      <w:rFonts w:ascii="Arial" w:hAnsi="Arial"/>
      <w:color w:val="000000" w:themeColor="text1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</w:rPr>
      <w:tblPr/>
      <w:trPr>
        <w:tblHeader/>
      </w:trPr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D9B4" w:themeFill="accent2"/>
      </w:tcPr>
    </w:tblStylePr>
  </w:style>
  <w:style w:type="table" w:styleId="LightList-Accent1">
    <w:name w:val="Light List Accent 1"/>
    <w:basedOn w:val="TableNormal"/>
    <w:uiPriority w:val="61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1F68E9"/>
    <w:pPr>
      <w:spacing w:after="0" w:line="240" w:lineRule="auto"/>
    </w:pPr>
    <w:rPr>
      <w:color w:val="44641D" w:themeColor="accent1" w:themeShade="BF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</w:style>
  <w:style w:type="table" w:customStyle="1" w:styleId="WAHealthTable5">
    <w:name w:val="WA Health Table 5"/>
    <w:basedOn w:val="LightList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  <w:insideH w:val="single" w:sz="8" w:space="0" w:color="5C8727" w:themeColor="accent1"/>
        <w:insideV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D7ECBE" w:themeFill="accent1" w:themeFillTint="3F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customStyle="1" w:styleId="WAHealthTable4">
    <w:name w:val="WA Health Table 4"/>
    <w:basedOn w:val="LightGrid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tblHeader/>
      </w:trPr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CED9B4" w:themeFill="accent2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87C63B" w:themeColor="accent1" w:themeTint="BF"/>
        <w:left w:val="single" w:sz="8" w:space="0" w:color="87C63B" w:themeColor="accent1" w:themeTint="BF"/>
        <w:bottom w:val="single" w:sz="8" w:space="0" w:color="87C63B" w:themeColor="accent1" w:themeTint="BF"/>
        <w:right w:val="single" w:sz="8" w:space="0" w:color="87C63B" w:themeColor="accent1" w:themeTint="BF"/>
        <w:insideH w:val="single" w:sz="8" w:space="0" w:color="87C63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C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WAHealthTable6">
    <w:name w:val="WA Health Table 6"/>
    <w:basedOn w:val="MediumShading1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background1"/>
      </w:tcPr>
    </w:tblStylePr>
    <w:tblStylePr w:type="band2Horz">
      <w:tblPr/>
      <w:tcPr>
        <w:tcBorders>
          <w:insideH w:val="nil"/>
          <w:insideV w:val="nil"/>
        </w:tcBorders>
        <w:shd w:val="clear" w:color="auto" w:fill="CED9B4" w:themeFill="accent2"/>
      </w:tcPr>
    </w:tblStylePr>
  </w:style>
  <w:style w:type="table" w:styleId="MediumList1-Accent1">
    <w:name w:val="Medium List 1 Accent 1"/>
    <w:basedOn w:val="TableNormal"/>
    <w:uiPriority w:val="65"/>
    <w:rsid w:val="001F6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D7ECBE" w:themeFill="accent1" w:themeFillTint="3F"/>
      </w:tcPr>
    </w:tblStylePr>
  </w:style>
  <w:style w:type="table" w:customStyle="1" w:styleId="WAHealthTable1">
    <w:name w:val="WA Health Table 1"/>
    <w:basedOn w:val="MediumList1-Accent1"/>
    <w:uiPriority w:val="99"/>
    <w:rsid w:val="00930DF8"/>
    <w:rPr>
      <w:rFonts w:ascii="Arial" w:hAnsi="Arial"/>
      <w:sz w:val="24"/>
    </w:rPr>
    <w:tblPr/>
    <w:tblStylePr w:type="firstRow">
      <w:rPr>
        <w:rFonts w:asciiTheme="majorHAnsi" w:eastAsiaTheme="majorEastAsia" w:hAnsiTheme="majorHAnsi" w:cstheme="majorBidi"/>
      </w:rPr>
      <w:tblPr/>
      <w:trPr>
        <w:tblHeader/>
      </w:trPr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CED9B4" w:themeFill="accent2"/>
      </w:tcPr>
    </w:tblStylePr>
  </w:style>
  <w:style w:type="table" w:customStyle="1" w:styleId="WAHealthTable7">
    <w:name w:val="WA Health Table 7"/>
    <w:basedOn w:val="LightList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  <w:color w:val="000000" w:themeColor="text1"/>
      </w:rPr>
      <w:tblPr/>
      <w:trPr>
        <w:tblHeader/>
      </w:trPr>
      <w:tcPr>
        <w:shd w:val="clear" w:color="auto" w:fill="FFFFFF" w:themeFill="background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WAHealthTable3">
    <w:name w:val="WA Health Table 3"/>
    <w:basedOn w:val="MediumList2-Accent1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rPr>
        <w:sz w:val="24"/>
        <w:szCs w:val="24"/>
      </w:rPr>
      <w:tblPr/>
      <w:trPr>
        <w:tblHeader/>
      </w:trPr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D9B4" w:themeFill="accent2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E405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E40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EC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rsid w:val="008615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152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rsid w:val="008615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152A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FollowedHyperlink">
    <w:name w:val="FollowedHyperlink"/>
    <w:basedOn w:val="DefaultParagraphFont"/>
    <w:uiPriority w:val="99"/>
    <w:semiHidden/>
    <w:rsid w:val="00C8401B"/>
    <w:rPr>
      <w:color w:val="6E298D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1B7B"/>
    <w:pPr>
      <w:keepNext/>
      <w:keepLines/>
      <w:spacing w:after="120"/>
      <w:outlineLvl w:val="0"/>
    </w:pPr>
    <w:rPr>
      <w:rFonts w:ascii="Arial" w:eastAsiaTheme="majorEastAsia" w:hAnsi="Arial" w:cstheme="majorBidi"/>
      <w:b/>
      <w:bCs/>
      <w:color w:val="5C8727" w:themeColor="accent1"/>
      <w:sz w:val="40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B7B"/>
    <w:pPr>
      <w:keepNext/>
      <w:keepLines/>
      <w:spacing w:before="240" w:after="60"/>
      <w:outlineLvl w:val="1"/>
    </w:pPr>
    <w:rPr>
      <w:rFonts w:ascii="Arial" w:eastAsiaTheme="majorEastAsia" w:hAnsi="Arial" w:cstheme="majorBidi"/>
      <w:b/>
      <w:bCs/>
      <w:color w:val="5C8727" w:themeColor="accent1"/>
      <w:sz w:val="28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171B7B"/>
    <w:pPr>
      <w:keepNext/>
      <w:keepLines/>
      <w:spacing w:before="240" w:after="60"/>
      <w:outlineLvl w:val="2"/>
    </w:pPr>
    <w:rPr>
      <w:rFonts w:ascii="Arial" w:eastAsiaTheme="majorEastAsia" w:hAnsi="Arial" w:cstheme="majorBidi"/>
      <w:b/>
      <w:bCs/>
      <w:color w:val="757477" w:themeColor="text2"/>
      <w:sz w:val="26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B7B"/>
    <w:pPr>
      <w:keepNext/>
      <w:keepLines/>
      <w:spacing w:before="240" w:after="60"/>
      <w:outlineLvl w:val="3"/>
    </w:pPr>
    <w:rPr>
      <w:rFonts w:ascii="Arial" w:eastAsiaTheme="majorEastAsia" w:hAnsi="Arial" w:cstheme="majorBidi"/>
      <w:b/>
      <w:bCs/>
      <w:iCs/>
      <w:color w:val="757477" w:themeColor="text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91C4C"/>
    <w:pPr>
      <w:keepNext/>
      <w:keepLines/>
      <w:spacing w:before="200"/>
      <w:outlineLvl w:val="4"/>
    </w:pPr>
    <w:rPr>
      <w:rFonts w:ascii="Arial" w:eastAsiaTheme="majorEastAsia" w:hAnsi="Arial" w:cstheme="majorBidi"/>
      <w:color w:val="000000" w:themeColor="text1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91C4C"/>
    <w:pPr>
      <w:keepNext/>
      <w:keepLines/>
      <w:spacing w:before="200"/>
      <w:outlineLvl w:val="5"/>
    </w:pPr>
    <w:rPr>
      <w:rFonts w:ascii="Arial" w:eastAsiaTheme="majorEastAsia" w:hAnsi="Arial" w:cstheme="majorBidi"/>
      <w:i/>
      <w:iCs/>
      <w:color w:val="000000" w:themeColor="text1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91C4C"/>
    <w:pPr>
      <w:keepNext/>
      <w:keepLines/>
      <w:spacing w:before="200"/>
      <w:outlineLvl w:val="6"/>
    </w:pPr>
    <w:rPr>
      <w:rFonts w:ascii="Arial" w:eastAsiaTheme="majorEastAsia" w:hAnsi="Arial" w:cstheme="majorBidi"/>
      <w:i/>
      <w:iCs/>
      <w:color w:val="000000" w:themeColor="text1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91C4C"/>
    <w:pPr>
      <w:keepNext/>
      <w:keepLines/>
      <w:spacing w:before="200"/>
      <w:outlineLvl w:val="7"/>
    </w:pPr>
    <w:rPr>
      <w:rFonts w:ascii="Arial" w:eastAsiaTheme="majorEastAsia" w:hAnsi="Arial" w:cstheme="majorBidi"/>
      <w:color w:val="000000" w:themeColor="text1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91C4C"/>
    <w:pPr>
      <w:keepNext/>
      <w:keepLines/>
      <w:spacing w:before="200"/>
      <w:outlineLvl w:val="8"/>
    </w:pPr>
    <w:rPr>
      <w:rFonts w:ascii="Arial" w:eastAsiaTheme="majorEastAsia" w:hAnsi="Arial" w:cstheme="majorBidi"/>
      <w:i/>
      <w:iCs/>
      <w:color w:val="000000" w:themeColor="text1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</w:rPr>
  </w:style>
  <w:style w:type="paragraph" w:customStyle="1" w:styleId="Headlines">
    <w:name w:val="Headlines"/>
    <w:basedOn w:val="Normal"/>
    <w:next w:val="Subheadlines"/>
    <w:qFormat/>
    <w:rsid w:val="004C2780"/>
    <w:pPr>
      <w:spacing w:before="240" w:after="660"/>
    </w:pPr>
    <w:rPr>
      <w:rFonts w:ascii="Arial" w:eastAsiaTheme="minorHAnsi" w:hAnsi="Arial" w:cstheme="minorBidi"/>
      <w:b/>
      <w:color w:val="000000" w:themeColor="text1"/>
      <w:sz w:val="60"/>
      <w:szCs w:val="22"/>
      <w:lang w:eastAsia="en-US"/>
    </w:rPr>
  </w:style>
  <w:style w:type="paragraph" w:customStyle="1" w:styleId="Subheadlines">
    <w:name w:val="Sub headlines"/>
    <w:basedOn w:val="Normal"/>
    <w:next w:val="Normal"/>
    <w:qFormat/>
    <w:rsid w:val="00171B7B"/>
    <w:pPr>
      <w:spacing w:after="170"/>
    </w:pPr>
    <w:rPr>
      <w:rFonts w:ascii="Arial" w:eastAsiaTheme="minorHAnsi" w:hAnsi="Arial" w:cstheme="minorBidi"/>
      <w:b/>
      <w:color w:val="000000" w:themeColor="text1"/>
      <w:sz w:val="32"/>
      <w:szCs w:val="22"/>
      <w:lang w:eastAsia="en-US"/>
    </w:rPr>
  </w:style>
  <w:style w:type="paragraph" w:styleId="ListParagraph">
    <w:name w:val="List Paragraph"/>
    <w:basedOn w:val="Normal"/>
    <w:uiPriority w:val="34"/>
    <w:semiHidden/>
    <w:qFormat/>
    <w:rsid w:val="00171B7B"/>
    <w:pPr>
      <w:spacing w:after="170"/>
      <w:ind w:left="720"/>
      <w:contextualSpacing/>
    </w:pPr>
    <w:rPr>
      <w:rFonts w:ascii="Arial" w:eastAsiaTheme="minorHAnsi" w:hAnsi="Arial" w:cstheme="minorBidi"/>
      <w:szCs w:val="22"/>
      <w:lang w:eastAsia="en-US"/>
    </w:rPr>
  </w:style>
  <w:style w:type="character" w:customStyle="1" w:styleId="Italics">
    <w:name w:val="Italics"/>
    <w:uiPriority w:val="2"/>
    <w:rsid w:val="00897837"/>
    <w:rPr>
      <w:i/>
    </w:rPr>
  </w:style>
  <w:style w:type="character" w:customStyle="1" w:styleId="Bold">
    <w:name w:val="Bold"/>
    <w:uiPriority w:val="2"/>
    <w:qFormat/>
    <w:rsid w:val="008F7FE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1B7B"/>
    <w:rPr>
      <w:rFonts w:ascii="Arial" w:eastAsiaTheme="majorEastAsia" w:hAnsi="Arial" w:cstheme="majorBidi"/>
      <w:b/>
      <w:bCs/>
      <w:color w:val="757477" w:themeColor="text2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71B7B"/>
    <w:rPr>
      <w:rFonts w:ascii="Arial" w:eastAsiaTheme="majorEastAsia" w:hAnsi="Arial" w:cstheme="majorBidi"/>
      <w:b/>
      <w:bCs/>
      <w:iCs/>
      <w:color w:val="757477" w:themeColor="text2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1DA1"/>
    <w:pPr>
      <w:spacing w:before="480" w:after="0" w:line="276" w:lineRule="auto"/>
      <w:outlineLvl w:val="9"/>
    </w:pPr>
    <w:rPr>
      <w:rFonts w:asciiTheme="majorHAnsi" w:hAnsiTheme="majorHAnsi"/>
      <w:color w:val="44641D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DE4BFE"/>
    <w:pPr>
      <w:spacing w:after="100"/>
    </w:pPr>
    <w:rPr>
      <w:rFonts w:ascii="Arial" w:eastAsiaTheme="minorHAnsi" w:hAnsi="Arial" w:cstheme="minorBidi"/>
      <w:b/>
      <w:color w:val="000000" w:themeColor="text1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71B7B"/>
    <w:pPr>
      <w:spacing w:after="100"/>
      <w:ind w:left="240"/>
    </w:pPr>
    <w:rPr>
      <w:rFonts w:ascii="Arial" w:eastAsiaTheme="minorHAnsi" w:hAnsi="Arial" w:cstheme="minorBidi"/>
      <w:color w:val="000000" w:themeColor="text1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rsid w:val="00DE4BFE"/>
    <w:pPr>
      <w:spacing w:after="100"/>
      <w:ind w:left="480"/>
    </w:pPr>
    <w:rPr>
      <w:rFonts w:ascii="Arial" w:eastAsiaTheme="minorHAnsi" w:hAnsi="Arial" w:cstheme="minorBidi"/>
      <w:color w:val="000000" w:themeColor="text1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990D6C"/>
    <w:rPr>
      <w:rFonts w:ascii="Arial" w:hAnsi="Arial"/>
      <w:color w:val="004B8D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81D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A1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  <w:szCs w:val="20"/>
    </w:rPr>
  </w:style>
  <w:style w:type="table" w:styleId="TableGrid">
    <w:name w:val="Table Grid"/>
    <w:basedOn w:val="TableNormal"/>
    <w:uiPriority w:val="59"/>
    <w:rsid w:val="00073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AHealthTable2">
    <w:name w:val="WA Health Table 2"/>
    <w:basedOn w:val="LightShading-Accent1"/>
    <w:uiPriority w:val="99"/>
    <w:rsid w:val="00930DF8"/>
    <w:rPr>
      <w:rFonts w:ascii="Arial" w:hAnsi="Arial"/>
      <w:color w:val="000000" w:themeColor="text1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</w:rPr>
      <w:tblPr/>
      <w:trPr>
        <w:tblHeader/>
      </w:trPr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D9B4" w:themeFill="accent2"/>
      </w:tcPr>
    </w:tblStylePr>
  </w:style>
  <w:style w:type="table" w:styleId="LightList-Accent1">
    <w:name w:val="Light List Accent 1"/>
    <w:basedOn w:val="TableNormal"/>
    <w:uiPriority w:val="61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1F68E9"/>
    <w:pPr>
      <w:spacing w:after="0" w:line="240" w:lineRule="auto"/>
    </w:pPr>
    <w:rPr>
      <w:color w:val="44641D" w:themeColor="accent1" w:themeShade="BF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</w:style>
  <w:style w:type="table" w:customStyle="1" w:styleId="WAHealthTable5">
    <w:name w:val="WA Health Table 5"/>
    <w:basedOn w:val="LightList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  <w:insideH w:val="single" w:sz="8" w:space="0" w:color="5C8727" w:themeColor="accent1"/>
        <w:insideV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D7ECBE" w:themeFill="accent1" w:themeFillTint="3F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customStyle="1" w:styleId="WAHealthTable4">
    <w:name w:val="WA Health Table 4"/>
    <w:basedOn w:val="LightGrid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tblHeader/>
      </w:trPr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CED9B4" w:themeFill="accent2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87C63B" w:themeColor="accent1" w:themeTint="BF"/>
        <w:left w:val="single" w:sz="8" w:space="0" w:color="87C63B" w:themeColor="accent1" w:themeTint="BF"/>
        <w:bottom w:val="single" w:sz="8" w:space="0" w:color="87C63B" w:themeColor="accent1" w:themeTint="BF"/>
        <w:right w:val="single" w:sz="8" w:space="0" w:color="87C63B" w:themeColor="accent1" w:themeTint="BF"/>
        <w:insideH w:val="single" w:sz="8" w:space="0" w:color="87C63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C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WAHealthTable6">
    <w:name w:val="WA Health Table 6"/>
    <w:basedOn w:val="MediumShading1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background1"/>
      </w:tcPr>
    </w:tblStylePr>
    <w:tblStylePr w:type="band2Horz">
      <w:tblPr/>
      <w:tcPr>
        <w:tcBorders>
          <w:insideH w:val="nil"/>
          <w:insideV w:val="nil"/>
        </w:tcBorders>
        <w:shd w:val="clear" w:color="auto" w:fill="CED9B4" w:themeFill="accent2"/>
      </w:tcPr>
    </w:tblStylePr>
  </w:style>
  <w:style w:type="table" w:styleId="MediumList1-Accent1">
    <w:name w:val="Medium List 1 Accent 1"/>
    <w:basedOn w:val="TableNormal"/>
    <w:uiPriority w:val="65"/>
    <w:rsid w:val="001F6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D7ECBE" w:themeFill="accent1" w:themeFillTint="3F"/>
      </w:tcPr>
    </w:tblStylePr>
  </w:style>
  <w:style w:type="table" w:customStyle="1" w:styleId="WAHealthTable1">
    <w:name w:val="WA Health Table 1"/>
    <w:basedOn w:val="MediumList1-Accent1"/>
    <w:uiPriority w:val="99"/>
    <w:rsid w:val="00930DF8"/>
    <w:rPr>
      <w:rFonts w:ascii="Arial" w:hAnsi="Arial"/>
      <w:sz w:val="24"/>
    </w:rPr>
    <w:tblPr/>
    <w:tblStylePr w:type="firstRow">
      <w:rPr>
        <w:rFonts w:asciiTheme="majorHAnsi" w:eastAsiaTheme="majorEastAsia" w:hAnsiTheme="majorHAnsi" w:cstheme="majorBidi"/>
      </w:rPr>
      <w:tblPr/>
      <w:trPr>
        <w:tblHeader/>
      </w:trPr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CED9B4" w:themeFill="accent2"/>
      </w:tcPr>
    </w:tblStylePr>
  </w:style>
  <w:style w:type="table" w:customStyle="1" w:styleId="WAHealthTable7">
    <w:name w:val="WA Health Table 7"/>
    <w:basedOn w:val="LightList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  <w:color w:val="000000" w:themeColor="text1"/>
      </w:rPr>
      <w:tblPr/>
      <w:trPr>
        <w:tblHeader/>
      </w:trPr>
      <w:tcPr>
        <w:shd w:val="clear" w:color="auto" w:fill="FFFFFF" w:themeFill="background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WAHealthTable3">
    <w:name w:val="WA Health Table 3"/>
    <w:basedOn w:val="MediumList2-Accent1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rPr>
        <w:sz w:val="24"/>
        <w:szCs w:val="24"/>
      </w:rPr>
      <w:tblPr/>
      <w:trPr>
        <w:tblHeader/>
      </w:trPr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D9B4" w:themeFill="accent2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E405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E40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EC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rsid w:val="008615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152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rsid w:val="008615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152A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FollowedHyperlink">
    <w:name w:val="FollowedHyperlink"/>
    <w:basedOn w:val="DefaultParagraphFont"/>
    <w:uiPriority w:val="99"/>
    <w:semiHidden/>
    <w:rsid w:val="00C8401B"/>
    <w:rPr>
      <w:color w:val="6E298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hrep.nhmrc.gov.au/toolbox/standardised-form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health.wa.gov.au/circularsnew/circular.cfm?Circ_ID=1328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757477"/>
      </a:dk2>
      <a:lt2>
        <a:srgbClr val="FFFFFF"/>
      </a:lt2>
      <a:accent1>
        <a:srgbClr val="5C8727"/>
      </a:accent1>
      <a:accent2>
        <a:srgbClr val="CED9B4"/>
      </a:accent2>
      <a:accent3>
        <a:srgbClr val="7A9851"/>
      </a:accent3>
      <a:accent4>
        <a:srgbClr val="A6BB8B"/>
      </a:accent4>
      <a:accent5>
        <a:srgbClr val="DCE4D1"/>
      </a:accent5>
      <a:accent6>
        <a:srgbClr val="EFF1E8"/>
      </a:accent6>
      <a:hlink>
        <a:srgbClr val="004B8D"/>
      </a:hlink>
      <a:folHlink>
        <a:srgbClr val="6E298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875648F87B447AB1C4C83DE224C19" ma:contentTypeVersion="1" ma:contentTypeDescription="Create a new document." ma:contentTypeScope="" ma:versionID="80596e9cfb2c8c620e832c3edcc64a2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7C50C69-A2B4-41F3-B02E-AF850F996FC6}"/>
</file>

<file path=customXml/itemProps2.xml><?xml version="1.0" encoding="utf-8"?>
<ds:datastoreItem xmlns:ds="http://schemas.openxmlformats.org/officeDocument/2006/customXml" ds:itemID="{4798EEEC-3E3B-498C-8A4C-28461D3BAE72}"/>
</file>

<file path=customXml/itemProps3.xml><?xml version="1.0" encoding="utf-8"?>
<ds:datastoreItem xmlns:ds="http://schemas.openxmlformats.org/officeDocument/2006/customXml" ds:itemID="{4C9E57CE-AE18-4597-AF1F-3076DB9E2152}"/>
</file>

<file path=customXml/itemProps4.xml><?xml version="1.0" encoding="utf-8"?>
<ds:datastoreItem xmlns:ds="http://schemas.openxmlformats.org/officeDocument/2006/customXml" ds:itemID="{C08C709B-B1E0-4742-882C-F0DE276016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 Health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Forster, Diana</dc:creator>
  <cp:lastModifiedBy>Coltrona, Katherine</cp:lastModifiedBy>
  <cp:revision>4</cp:revision>
  <dcterms:created xsi:type="dcterms:W3CDTF">2016-06-09T06:22:00Z</dcterms:created>
  <dcterms:modified xsi:type="dcterms:W3CDTF">2016-06-22T01:55:00Z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0x010100C52875648F87B447AB1C4C83DE224C19</vt:lpwstr>
  </property>
</Properties>
</file>