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PI</w:t>
      </w:r>
      <w:r w:rsidRPr="009753A5">
        <w:rPr>
          <w:rFonts w:cs="Arial"/>
          <w:szCs w:val="22"/>
        </w:rPr>
        <w:t xml:space="preserve"> Name&gt;</w:t>
      </w: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PI</w:t>
      </w:r>
      <w:r w:rsidRPr="009753A5">
        <w:rPr>
          <w:rFonts w:cs="Arial"/>
          <w:szCs w:val="22"/>
        </w:rPr>
        <w:t xml:space="preserve"> Address&gt;</w:t>
      </w: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PI</w:t>
      </w:r>
      <w:r w:rsidRPr="009753A5">
        <w:rPr>
          <w:rFonts w:cs="Arial"/>
          <w:szCs w:val="22"/>
        </w:rPr>
        <w:t xml:space="preserve"> Address&gt;</w:t>
      </w: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PI</w:t>
      </w:r>
      <w:r w:rsidRPr="009753A5">
        <w:rPr>
          <w:rFonts w:cs="Arial"/>
          <w:szCs w:val="22"/>
        </w:rPr>
        <w:t xml:space="preserve"> Address&gt;</w:t>
      </w:r>
      <w:r w:rsidR="008F3F91">
        <w:rPr>
          <w:rFonts w:cs="Arial"/>
          <w:szCs w:val="22"/>
        </w:rPr>
        <w:t xml:space="preserve"> </w:t>
      </w:r>
    </w:p>
    <w:p w:rsidR="008F3F91" w:rsidRPr="009753A5" w:rsidRDefault="008F3F91" w:rsidP="008F3F91">
      <w:pPr>
        <w:rPr>
          <w:rFonts w:cs="Arial"/>
          <w:szCs w:val="22"/>
        </w:rPr>
      </w:pPr>
      <w:r w:rsidRPr="008F3F91">
        <w:rPr>
          <w:rFonts w:cs="Arial"/>
          <w:szCs w:val="22"/>
        </w:rPr>
        <w:t xml:space="preserve">&lt;Suburb/Town&gt;   </w:t>
      </w:r>
      <w:r>
        <w:rPr>
          <w:rFonts w:cs="Arial"/>
          <w:szCs w:val="22"/>
        </w:rPr>
        <w:t>WA</w:t>
      </w:r>
      <w:r w:rsidRPr="008F3F9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 w:rsidRPr="008F3F91">
        <w:rPr>
          <w:rFonts w:cs="Arial"/>
          <w:szCs w:val="22"/>
        </w:rPr>
        <w:t xml:space="preserve"> &lt;postcode&gt;</w:t>
      </w:r>
    </w:p>
    <w:p w:rsidR="004425AD" w:rsidRPr="009753A5" w:rsidRDefault="004425AD" w:rsidP="004425AD">
      <w:pPr>
        <w:rPr>
          <w:rFonts w:cs="Arial"/>
          <w:szCs w:val="22"/>
        </w:rPr>
      </w:pPr>
    </w:p>
    <w:p w:rsidR="004425AD" w:rsidRPr="009753A5" w:rsidRDefault="003C5844" w:rsidP="004425AD">
      <w:pPr>
        <w:rPr>
          <w:rFonts w:cs="Arial"/>
          <w:szCs w:val="22"/>
        </w:rPr>
      </w:pPr>
      <w:r>
        <w:rPr>
          <w:rFonts w:cs="Arial"/>
          <w:szCs w:val="22"/>
        </w:rPr>
        <w:t>&lt;</w:t>
      </w:r>
      <w:bookmarkStart w:id="0" w:name="_GoBack"/>
      <w:bookmarkEnd w:id="0"/>
      <w:r>
        <w:rPr>
          <w:rFonts w:cs="Arial"/>
          <w:szCs w:val="22"/>
        </w:rPr>
        <w:t>insert date&gt;</w:t>
      </w:r>
    </w:p>
    <w:p w:rsidR="004425AD" w:rsidRDefault="004425AD" w:rsidP="004425AD">
      <w:pPr>
        <w:rPr>
          <w:rFonts w:cs="Arial"/>
          <w:szCs w:val="22"/>
        </w:rPr>
      </w:pPr>
    </w:p>
    <w:p w:rsidR="00A02AFB" w:rsidRPr="009753A5" w:rsidRDefault="00A02AFB" w:rsidP="004425AD">
      <w:pPr>
        <w:rPr>
          <w:rFonts w:cs="Arial"/>
          <w:szCs w:val="22"/>
        </w:rPr>
      </w:pP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RGO Name</w:t>
      </w:r>
      <w:r w:rsidRPr="009753A5">
        <w:rPr>
          <w:rFonts w:cs="Arial"/>
          <w:szCs w:val="22"/>
        </w:rPr>
        <w:t>&gt;</w:t>
      </w:r>
    </w:p>
    <w:p w:rsidR="00D276A1" w:rsidRPr="009753A5" w:rsidRDefault="00D276A1" w:rsidP="00D276A1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RGO</w:t>
      </w:r>
      <w:r w:rsidRPr="009753A5">
        <w:rPr>
          <w:rFonts w:cs="Arial"/>
          <w:szCs w:val="22"/>
        </w:rPr>
        <w:t xml:space="preserve"> Address&gt;</w:t>
      </w: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RGO</w:t>
      </w:r>
      <w:r w:rsidRPr="009753A5">
        <w:rPr>
          <w:rFonts w:cs="Arial"/>
          <w:szCs w:val="22"/>
        </w:rPr>
        <w:t xml:space="preserve"> Address&gt;</w:t>
      </w:r>
    </w:p>
    <w:p w:rsidR="004425AD" w:rsidRPr="009753A5" w:rsidRDefault="004425AD" w:rsidP="004425AD">
      <w:pPr>
        <w:rPr>
          <w:rFonts w:cs="Arial"/>
          <w:szCs w:val="22"/>
        </w:rPr>
      </w:pPr>
      <w:r w:rsidRPr="009753A5">
        <w:rPr>
          <w:rFonts w:cs="Arial"/>
          <w:szCs w:val="22"/>
        </w:rPr>
        <w:t>&lt;</w:t>
      </w:r>
      <w:r>
        <w:rPr>
          <w:rFonts w:cs="Arial"/>
          <w:szCs w:val="22"/>
        </w:rPr>
        <w:t>RGO</w:t>
      </w:r>
      <w:r w:rsidRPr="009753A5">
        <w:rPr>
          <w:rFonts w:cs="Arial"/>
          <w:szCs w:val="22"/>
        </w:rPr>
        <w:t xml:space="preserve"> Address&gt;</w:t>
      </w:r>
    </w:p>
    <w:p w:rsidR="008F3F91" w:rsidRPr="009753A5" w:rsidRDefault="008F3F91" w:rsidP="008F3F91">
      <w:pPr>
        <w:rPr>
          <w:rFonts w:cs="Arial"/>
          <w:szCs w:val="22"/>
        </w:rPr>
      </w:pPr>
      <w:r w:rsidRPr="008F3F91">
        <w:rPr>
          <w:rFonts w:cs="Arial"/>
          <w:szCs w:val="22"/>
        </w:rPr>
        <w:t xml:space="preserve">&lt;Suburb/Town&gt;   </w:t>
      </w:r>
      <w:r>
        <w:rPr>
          <w:rFonts w:cs="Arial"/>
          <w:szCs w:val="22"/>
        </w:rPr>
        <w:t>WA</w:t>
      </w:r>
      <w:r w:rsidRPr="008F3F9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</w:t>
      </w:r>
      <w:r w:rsidRPr="008F3F91">
        <w:rPr>
          <w:rFonts w:cs="Arial"/>
          <w:szCs w:val="22"/>
        </w:rPr>
        <w:t xml:space="preserve"> &lt;postcode&gt;</w:t>
      </w:r>
    </w:p>
    <w:p w:rsidR="004425AD" w:rsidRPr="009753A5" w:rsidRDefault="004425AD" w:rsidP="004425AD">
      <w:pPr>
        <w:rPr>
          <w:rFonts w:cs="Arial"/>
          <w:szCs w:val="22"/>
        </w:rPr>
      </w:pPr>
    </w:p>
    <w:p w:rsidR="004425AD" w:rsidRPr="009753A5" w:rsidRDefault="004425AD" w:rsidP="004425AD">
      <w:pPr>
        <w:rPr>
          <w:rFonts w:cs="Arial"/>
          <w:szCs w:val="22"/>
        </w:rPr>
      </w:pPr>
    </w:p>
    <w:p w:rsidR="004425AD" w:rsidRPr="009753A5" w:rsidRDefault="004425AD" w:rsidP="004425AD">
      <w:pPr>
        <w:rPr>
          <w:rFonts w:cs="Arial"/>
          <w:szCs w:val="22"/>
        </w:rPr>
      </w:pPr>
      <w:r>
        <w:rPr>
          <w:rFonts w:cs="Arial"/>
          <w:szCs w:val="22"/>
        </w:rPr>
        <w:t>Dear &lt;RGO Name&gt;</w:t>
      </w:r>
    </w:p>
    <w:p w:rsidR="004425AD" w:rsidRPr="009753A5" w:rsidRDefault="004425AD" w:rsidP="004425AD">
      <w:pPr>
        <w:tabs>
          <w:tab w:val="left" w:pos="5040"/>
        </w:tabs>
        <w:rPr>
          <w:rFonts w:cs="Arial"/>
          <w:szCs w:val="22"/>
        </w:rPr>
      </w:pPr>
    </w:p>
    <w:p w:rsidR="004425AD" w:rsidRPr="009753A5" w:rsidRDefault="004425AD" w:rsidP="004425AD">
      <w:pPr>
        <w:tabs>
          <w:tab w:val="left" w:pos="5040"/>
        </w:tabs>
        <w:rPr>
          <w:rFonts w:cs="Arial"/>
          <w:b/>
          <w:szCs w:val="22"/>
        </w:rPr>
      </w:pPr>
      <w:r w:rsidRPr="009753A5">
        <w:rPr>
          <w:rFonts w:cs="Arial"/>
          <w:b/>
          <w:szCs w:val="22"/>
        </w:rPr>
        <w:t xml:space="preserve">PRN: </w:t>
      </w:r>
      <w:r w:rsidR="008F3F91">
        <w:rPr>
          <w:rFonts w:cs="Arial"/>
          <w:b/>
          <w:szCs w:val="22"/>
        </w:rPr>
        <w:t xml:space="preserve"> </w:t>
      </w:r>
      <w:r w:rsidR="008F3F91" w:rsidRPr="00A821D4">
        <w:rPr>
          <w:rFonts w:cs="Arial"/>
          <w:szCs w:val="22"/>
        </w:rPr>
        <w:t>&lt;Project Registration Number&gt;</w:t>
      </w:r>
    </w:p>
    <w:p w:rsidR="008F3F91" w:rsidRPr="00A821D4" w:rsidRDefault="004425AD" w:rsidP="008F3F91">
      <w:pPr>
        <w:tabs>
          <w:tab w:val="left" w:pos="5040"/>
        </w:tabs>
        <w:rPr>
          <w:rFonts w:cs="Arial"/>
          <w:szCs w:val="22"/>
        </w:rPr>
      </w:pPr>
      <w:r w:rsidRPr="009753A5">
        <w:rPr>
          <w:rFonts w:cs="Arial"/>
          <w:b/>
          <w:szCs w:val="22"/>
        </w:rPr>
        <w:t>Project Title:</w:t>
      </w:r>
      <w:r w:rsidR="008F3F91">
        <w:rPr>
          <w:rFonts w:cs="Arial"/>
          <w:b/>
          <w:szCs w:val="22"/>
        </w:rPr>
        <w:t xml:space="preserve"> </w:t>
      </w:r>
      <w:r w:rsidRPr="009753A5">
        <w:rPr>
          <w:rFonts w:cs="Arial"/>
          <w:b/>
          <w:szCs w:val="22"/>
        </w:rPr>
        <w:t xml:space="preserve"> </w:t>
      </w:r>
      <w:r w:rsidR="008F3F91" w:rsidRPr="00A821D4">
        <w:rPr>
          <w:rFonts w:cs="Arial"/>
          <w:szCs w:val="22"/>
        </w:rPr>
        <w:t>&lt;Project Title&gt;</w:t>
      </w:r>
    </w:p>
    <w:p w:rsidR="008F3F91" w:rsidRPr="00A821D4" w:rsidRDefault="004425AD" w:rsidP="008F3F91">
      <w:pPr>
        <w:tabs>
          <w:tab w:val="left" w:pos="5040"/>
        </w:tabs>
        <w:rPr>
          <w:rFonts w:cs="Arial"/>
          <w:szCs w:val="22"/>
        </w:rPr>
      </w:pPr>
      <w:r w:rsidRPr="009753A5">
        <w:rPr>
          <w:rFonts w:cs="Arial"/>
          <w:b/>
          <w:szCs w:val="22"/>
        </w:rPr>
        <w:t xml:space="preserve">Protocol Number: </w:t>
      </w:r>
      <w:r w:rsidR="008F3F91">
        <w:rPr>
          <w:rFonts w:cs="Arial"/>
          <w:color w:val="3562F3"/>
          <w:szCs w:val="22"/>
        </w:rPr>
        <w:t xml:space="preserve"> </w:t>
      </w:r>
      <w:r w:rsidR="008F3F91" w:rsidRPr="00A821D4">
        <w:rPr>
          <w:rFonts w:cs="Arial"/>
          <w:szCs w:val="22"/>
        </w:rPr>
        <w:t>&lt;Protocol No&gt;</w:t>
      </w:r>
    </w:p>
    <w:p w:rsidR="004425AD" w:rsidRPr="009753A5" w:rsidRDefault="004425AD" w:rsidP="004425AD">
      <w:pPr>
        <w:rPr>
          <w:rFonts w:cs="Arial"/>
          <w:szCs w:val="22"/>
        </w:rPr>
      </w:pPr>
    </w:p>
    <w:p w:rsidR="004425AD" w:rsidRDefault="004425AD" w:rsidP="004425AD">
      <w:pPr>
        <w:rPr>
          <w:rFonts w:cs="Arial"/>
          <w:szCs w:val="22"/>
        </w:rPr>
      </w:pPr>
      <w:r>
        <w:rPr>
          <w:rFonts w:cs="Arial"/>
          <w:szCs w:val="22"/>
        </w:rPr>
        <w:t xml:space="preserve">Thank you for the review of the above project.  The </w:t>
      </w:r>
      <w:r w:rsidR="0060628E">
        <w:rPr>
          <w:rFonts w:cs="Arial"/>
          <w:szCs w:val="22"/>
        </w:rPr>
        <w:t>response to the issues raised from your review is</w:t>
      </w:r>
      <w:r>
        <w:rPr>
          <w:rFonts w:cs="Arial"/>
          <w:szCs w:val="22"/>
        </w:rPr>
        <w:t xml:space="preserve"> addressed below</w:t>
      </w:r>
      <w:r w:rsidR="00A821D4">
        <w:rPr>
          <w:rFonts w:cs="Arial"/>
          <w:szCs w:val="22"/>
        </w:rPr>
        <w:t>:</w:t>
      </w:r>
    </w:p>
    <w:p w:rsidR="004425AD" w:rsidRPr="009753A5" w:rsidRDefault="004425AD" w:rsidP="004425AD">
      <w:pPr>
        <w:rPr>
          <w:rFonts w:cs="Arial"/>
          <w:szCs w:val="22"/>
        </w:rPr>
      </w:pPr>
    </w:p>
    <w:p w:rsidR="004425AD" w:rsidRDefault="004425AD" w:rsidP="004425AD">
      <w:pPr>
        <w:rPr>
          <w:rFonts w:cs="Arial"/>
          <w:snapToGrid w:val="0"/>
          <w:color w:val="000000"/>
          <w:szCs w:val="22"/>
        </w:rPr>
      </w:pPr>
      <w:r w:rsidRPr="00A821D4">
        <w:rPr>
          <w:rFonts w:cs="Arial"/>
          <w:snapToGrid w:val="0"/>
          <w:color w:val="000000"/>
          <w:szCs w:val="22"/>
        </w:rPr>
        <w:t>&lt;</w:t>
      </w:r>
      <w:proofErr w:type="gramStart"/>
      <w:r w:rsidRPr="00A821D4">
        <w:rPr>
          <w:rFonts w:cs="Arial"/>
          <w:snapToGrid w:val="0"/>
          <w:color w:val="000000"/>
          <w:szCs w:val="22"/>
        </w:rPr>
        <w:t>insert</w:t>
      </w:r>
      <w:proofErr w:type="gramEnd"/>
      <w:r w:rsidRPr="00A821D4">
        <w:rPr>
          <w:rFonts w:cs="Arial"/>
          <w:snapToGrid w:val="0"/>
          <w:color w:val="000000"/>
          <w:szCs w:val="22"/>
        </w:rPr>
        <w:t xml:space="preserve"> </w:t>
      </w:r>
      <w:r w:rsidR="00A821D4" w:rsidRPr="00A821D4">
        <w:rPr>
          <w:rFonts w:cs="Arial"/>
          <w:snapToGrid w:val="0"/>
          <w:color w:val="000000"/>
          <w:szCs w:val="22"/>
        </w:rPr>
        <w:t>response</w:t>
      </w:r>
      <w:r w:rsidRPr="00A821D4">
        <w:rPr>
          <w:rFonts w:cs="Arial"/>
          <w:snapToGrid w:val="0"/>
          <w:color w:val="000000"/>
          <w:szCs w:val="22"/>
        </w:rPr>
        <w:t xml:space="preserve"> here&gt;</w:t>
      </w:r>
    </w:p>
    <w:p w:rsidR="004425AD" w:rsidRDefault="004425AD" w:rsidP="004425AD">
      <w:pPr>
        <w:rPr>
          <w:rFonts w:cs="Arial"/>
          <w:snapToGrid w:val="0"/>
          <w:color w:val="000000"/>
          <w:szCs w:val="22"/>
        </w:rPr>
      </w:pPr>
    </w:p>
    <w:p w:rsidR="004425AD" w:rsidRDefault="004425AD" w:rsidP="004425AD">
      <w:pPr>
        <w:rPr>
          <w:rFonts w:cs="Arial"/>
          <w:snapToGrid w:val="0"/>
          <w:color w:val="000000"/>
          <w:szCs w:val="22"/>
        </w:rPr>
      </w:pPr>
      <w:r>
        <w:rPr>
          <w:rFonts w:cs="Arial"/>
          <w:snapToGrid w:val="0"/>
          <w:color w:val="000000"/>
          <w:szCs w:val="22"/>
        </w:rPr>
        <w:t xml:space="preserve">I hope the above reply and the updated forms/documents </w:t>
      </w:r>
      <w:r w:rsidR="00A821D4">
        <w:rPr>
          <w:rFonts w:cs="Arial"/>
          <w:snapToGrid w:val="0"/>
          <w:color w:val="000000"/>
          <w:szCs w:val="22"/>
        </w:rPr>
        <w:t>addresses</w:t>
      </w:r>
      <w:r>
        <w:rPr>
          <w:rFonts w:cs="Arial"/>
          <w:snapToGrid w:val="0"/>
          <w:color w:val="000000"/>
          <w:szCs w:val="22"/>
        </w:rPr>
        <w:t xml:space="preserve"> the issues raised.</w:t>
      </w:r>
    </w:p>
    <w:p w:rsidR="004425AD" w:rsidRDefault="004425AD" w:rsidP="004425AD">
      <w:pPr>
        <w:rPr>
          <w:rFonts w:cs="Arial"/>
          <w:snapToGrid w:val="0"/>
          <w:color w:val="000000"/>
          <w:szCs w:val="22"/>
        </w:rPr>
      </w:pPr>
    </w:p>
    <w:p w:rsidR="004425AD" w:rsidRDefault="004425AD" w:rsidP="004425AD">
      <w:pPr>
        <w:rPr>
          <w:rFonts w:cs="Arial"/>
          <w:szCs w:val="22"/>
        </w:rPr>
      </w:pPr>
      <w:r>
        <w:rPr>
          <w:rFonts w:cs="Arial"/>
          <w:szCs w:val="22"/>
        </w:rPr>
        <w:t>Yours sincerely</w:t>
      </w:r>
    </w:p>
    <w:p w:rsidR="004425AD" w:rsidRDefault="004425AD" w:rsidP="004425AD">
      <w:pPr>
        <w:rPr>
          <w:rFonts w:cs="Arial"/>
          <w:szCs w:val="22"/>
        </w:rPr>
      </w:pPr>
    </w:p>
    <w:p w:rsidR="004425AD" w:rsidRDefault="004425AD" w:rsidP="004425AD">
      <w:pPr>
        <w:rPr>
          <w:rFonts w:cs="Arial"/>
          <w:szCs w:val="22"/>
        </w:rPr>
      </w:pPr>
    </w:p>
    <w:p w:rsidR="007D0763" w:rsidRDefault="007D0763" w:rsidP="004425AD">
      <w:pPr>
        <w:rPr>
          <w:rFonts w:cs="Arial"/>
          <w:szCs w:val="22"/>
        </w:rPr>
      </w:pPr>
    </w:p>
    <w:p w:rsidR="004425AD" w:rsidRDefault="004425AD" w:rsidP="004425AD">
      <w:pPr>
        <w:rPr>
          <w:rFonts w:cs="Arial"/>
          <w:szCs w:val="22"/>
        </w:rPr>
      </w:pPr>
    </w:p>
    <w:p w:rsidR="004425AD" w:rsidRPr="009753A5" w:rsidRDefault="004425AD" w:rsidP="004425AD">
      <w:pPr>
        <w:rPr>
          <w:rFonts w:cs="Arial"/>
          <w:szCs w:val="22"/>
        </w:rPr>
      </w:pPr>
      <w:r>
        <w:rPr>
          <w:rFonts w:cs="Arial"/>
          <w:szCs w:val="22"/>
        </w:rPr>
        <w:t>&lt;PI Name&gt;</w:t>
      </w:r>
    </w:p>
    <w:p w:rsidR="004C2780" w:rsidRPr="004425AD" w:rsidRDefault="004C2780" w:rsidP="001F6030">
      <w:pPr>
        <w:rPr>
          <w:rFonts w:cs="Arial"/>
          <w:szCs w:val="22"/>
        </w:rPr>
      </w:pPr>
    </w:p>
    <w:sectPr w:rsidR="004C2780" w:rsidRPr="004425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76BD"/>
    <w:multiLevelType w:val="hybridMultilevel"/>
    <w:tmpl w:val="F2B80AF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C8727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AD"/>
    <w:rsid w:val="001437E0"/>
    <w:rsid w:val="00171B7B"/>
    <w:rsid w:val="001C7D1F"/>
    <w:rsid w:val="001F6030"/>
    <w:rsid w:val="001F68E9"/>
    <w:rsid w:val="00220E8F"/>
    <w:rsid w:val="002C7D7D"/>
    <w:rsid w:val="00355004"/>
    <w:rsid w:val="003929E7"/>
    <w:rsid w:val="003C5844"/>
    <w:rsid w:val="004061B5"/>
    <w:rsid w:val="004425AD"/>
    <w:rsid w:val="00466DB9"/>
    <w:rsid w:val="00471692"/>
    <w:rsid w:val="004A609E"/>
    <w:rsid w:val="004C2780"/>
    <w:rsid w:val="004C6976"/>
    <w:rsid w:val="0056716B"/>
    <w:rsid w:val="005A409E"/>
    <w:rsid w:val="0060628E"/>
    <w:rsid w:val="006F52D0"/>
    <w:rsid w:val="0077027C"/>
    <w:rsid w:val="007D0763"/>
    <w:rsid w:val="007D793C"/>
    <w:rsid w:val="00881846"/>
    <w:rsid w:val="00897837"/>
    <w:rsid w:val="008F3F91"/>
    <w:rsid w:val="008F7FE4"/>
    <w:rsid w:val="00930DF8"/>
    <w:rsid w:val="009668ED"/>
    <w:rsid w:val="00981DA1"/>
    <w:rsid w:val="00990D6C"/>
    <w:rsid w:val="00A02AFB"/>
    <w:rsid w:val="00A821D4"/>
    <w:rsid w:val="00A91C4C"/>
    <w:rsid w:val="00BB5682"/>
    <w:rsid w:val="00BD41EB"/>
    <w:rsid w:val="00BE3C2D"/>
    <w:rsid w:val="00C7143D"/>
    <w:rsid w:val="00CF64E2"/>
    <w:rsid w:val="00D147D4"/>
    <w:rsid w:val="00D276A1"/>
    <w:rsid w:val="00D9301F"/>
    <w:rsid w:val="00DE4BFE"/>
    <w:rsid w:val="00E25770"/>
    <w:rsid w:val="00E40563"/>
    <w:rsid w:val="00E47483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5AD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eastAsiaTheme="majorEastAsia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eastAsiaTheme="majorEastAsia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eastAsiaTheme="majorEastAsia" w:cstheme="majorBidi"/>
      <w:b/>
      <w:bCs/>
      <w:color w:val="757477" w:themeColor="text2"/>
      <w:sz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eastAsiaTheme="majorEastAsia" w:cstheme="majorBidi"/>
      <w:b/>
      <w:bCs/>
      <w:iCs/>
      <w:color w:val="757477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eastAsiaTheme="majorEastAsia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eastAsiaTheme="majorEastAsia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b/>
      <w:color w:val="000000" w:themeColor="text1"/>
      <w:sz w:val="60"/>
    </w:rPr>
  </w:style>
  <w:style w:type="paragraph" w:customStyle="1" w:styleId="Subheadlines">
    <w:name w:val="Sub headlines"/>
    <w:basedOn w:val="Normal"/>
    <w:next w:val="Normal"/>
    <w:qFormat/>
    <w:rsid w:val="00171B7B"/>
    <w:rPr>
      <w:b/>
      <w:color w:val="000000" w:themeColor="text1"/>
      <w:sz w:val="3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b/>
      <w:color w:val="000000" w:themeColor="text1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rsid w:val="003C5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5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84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5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844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5AD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eastAsiaTheme="majorEastAsia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eastAsiaTheme="majorEastAsia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eastAsiaTheme="majorEastAsia" w:cstheme="majorBidi"/>
      <w:b/>
      <w:bCs/>
      <w:color w:val="757477" w:themeColor="text2"/>
      <w:sz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eastAsiaTheme="majorEastAsia" w:cstheme="majorBidi"/>
      <w:b/>
      <w:bCs/>
      <w:iCs/>
      <w:color w:val="757477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eastAsiaTheme="majorEastAsia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eastAsiaTheme="majorEastAsia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eastAsiaTheme="majorEastAsia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b/>
      <w:color w:val="000000" w:themeColor="text1"/>
      <w:sz w:val="60"/>
    </w:rPr>
  </w:style>
  <w:style w:type="paragraph" w:customStyle="1" w:styleId="Subheadlines">
    <w:name w:val="Sub headlines"/>
    <w:basedOn w:val="Normal"/>
    <w:next w:val="Normal"/>
    <w:qFormat/>
    <w:rsid w:val="00171B7B"/>
    <w:rPr>
      <w:b/>
      <w:color w:val="000000" w:themeColor="text1"/>
      <w:sz w:val="3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b/>
      <w:color w:val="000000" w:themeColor="text1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color w:val="000000" w:themeColor="text1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rsid w:val="003C5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C5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84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5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844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757477"/>
      </a:dk2>
      <a:lt2>
        <a:srgbClr val="FFFFFF"/>
      </a:lt2>
      <a:accent1>
        <a:srgbClr val="5C8727"/>
      </a:accent1>
      <a:accent2>
        <a:srgbClr val="CED9B4"/>
      </a:accent2>
      <a:accent3>
        <a:srgbClr val="7A9851"/>
      </a:accent3>
      <a:accent4>
        <a:srgbClr val="A6BB8B"/>
      </a:accent4>
      <a:accent5>
        <a:srgbClr val="DCE4D1"/>
      </a:accent5>
      <a:accent6>
        <a:srgbClr val="EFF1E8"/>
      </a:accent6>
      <a:hlink>
        <a:srgbClr val="004B8D"/>
      </a:hlink>
      <a:folHlink>
        <a:srgbClr val="6E298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875648F87B447AB1C4C83DE224C19" ma:contentTypeVersion="1" ma:contentTypeDescription="Create a new document." ma:contentTypeScope="" ma:versionID="80596e9cfb2c8c620e832c3edcc64a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06AD49-2877-4946-A644-D456BC09F194}"/>
</file>

<file path=customXml/itemProps2.xml><?xml version="1.0" encoding="utf-8"?>
<ds:datastoreItem xmlns:ds="http://schemas.openxmlformats.org/officeDocument/2006/customXml" ds:itemID="{C1CFF861-2066-4596-822B-6D9C4FD7DD4C}"/>
</file>

<file path=customXml/itemProps3.xml><?xml version="1.0" encoding="utf-8"?>
<ds:datastoreItem xmlns:ds="http://schemas.openxmlformats.org/officeDocument/2006/customXml" ds:itemID="{2C30E212-7D71-41FF-9362-F2119DDEDB72}"/>
</file>

<file path=customXml/itemProps4.xml><?xml version="1.0" encoding="utf-8"?>
<ds:datastoreItem xmlns:ds="http://schemas.openxmlformats.org/officeDocument/2006/customXml" ds:itemID="{7C1801ED-8415-4993-879E-A3EDF917A7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Forster, Diana</dc:creator>
  <cp:lastModifiedBy>Forster, Diana</cp:lastModifiedBy>
  <cp:revision>3</cp:revision>
  <dcterms:created xsi:type="dcterms:W3CDTF">2016-03-31T03:45:00Z</dcterms:created>
  <dcterms:modified xsi:type="dcterms:W3CDTF">2016-03-31T03:47:00Z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0x010100C52875648F87B447AB1C4C83DE224C19</vt:lpwstr>
  </property>
</Properties>
</file>