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3A5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&lt;CPI Name&gt;</w:t>
      </w:r>
    </w:p>
    <w:p w:rsidR="009753A5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&lt;CPI Address&gt;</w:t>
      </w:r>
    </w:p>
    <w:p w:rsidR="009753A5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&lt;CPI Address&gt;</w:t>
      </w:r>
    </w:p>
    <w:p w:rsidR="004C2780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&lt;CPI Address&gt;</w:t>
      </w:r>
    </w:p>
    <w:p w:rsidR="007D5E9D" w:rsidRPr="004D2FF7" w:rsidRDefault="007D5E9D" w:rsidP="007D5E9D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&lt;Suburb/Town&gt;   WA   &lt;postcode&gt;</w:t>
      </w:r>
    </w:p>
    <w:p w:rsidR="009753A5" w:rsidRPr="009753A5" w:rsidRDefault="009753A5" w:rsidP="001F6030">
      <w:pPr>
        <w:rPr>
          <w:rFonts w:ascii="Arial" w:hAnsi="Arial" w:cs="Arial"/>
          <w:sz w:val="22"/>
          <w:szCs w:val="22"/>
        </w:rPr>
      </w:pPr>
    </w:p>
    <w:p w:rsidR="006502C0" w:rsidRPr="009753A5" w:rsidRDefault="00E862D2" w:rsidP="001F60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</w:t>
      </w:r>
      <w:proofErr w:type="gramStart"/>
      <w:r>
        <w:rPr>
          <w:rFonts w:ascii="Arial" w:hAnsi="Arial" w:cs="Arial"/>
          <w:sz w:val="22"/>
          <w:szCs w:val="22"/>
        </w:rPr>
        <w:t>insert</w:t>
      </w:r>
      <w:proofErr w:type="gramEnd"/>
      <w:r>
        <w:rPr>
          <w:rFonts w:ascii="Arial" w:hAnsi="Arial" w:cs="Arial"/>
          <w:sz w:val="22"/>
          <w:szCs w:val="22"/>
        </w:rPr>
        <w:t xml:space="preserve"> date&gt;</w:t>
      </w:r>
    </w:p>
    <w:p w:rsidR="00703906" w:rsidRDefault="00703906" w:rsidP="001F6030">
      <w:pPr>
        <w:rPr>
          <w:rFonts w:ascii="Arial" w:hAnsi="Arial" w:cs="Arial"/>
          <w:sz w:val="22"/>
          <w:szCs w:val="22"/>
        </w:rPr>
      </w:pPr>
    </w:p>
    <w:p w:rsidR="00703906" w:rsidRDefault="00703906" w:rsidP="001F6030">
      <w:pPr>
        <w:rPr>
          <w:rFonts w:ascii="Arial" w:hAnsi="Arial" w:cs="Arial"/>
          <w:sz w:val="22"/>
          <w:szCs w:val="22"/>
        </w:rPr>
      </w:pPr>
    </w:p>
    <w:p w:rsidR="006502C0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&lt;Committee Name&gt;</w:t>
      </w:r>
    </w:p>
    <w:p w:rsidR="009753A5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&lt;Committee Address&gt;</w:t>
      </w:r>
    </w:p>
    <w:p w:rsidR="009753A5" w:rsidRPr="004D2FF7" w:rsidRDefault="009753A5" w:rsidP="009753A5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&lt;Committee Address&gt;</w:t>
      </w:r>
    </w:p>
    <w:p w:rsidR="009753A5" w:rsidRPr="004D2FF7" w:rsidRDefault="009753A5" w:rsidP="009753A5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&lt;Committee Address&gt;</w:t>
      </w:r>
    </w:p>
    <w:p w:rsidR="009753A5" w:rsidRPr="004D2FF7" w:rsidRDefault="009753A5" w:rsidP="009753A5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&lt;Committee Address&gt;</w:t>
      </w:r>
    </w:p>
    <w:p w:rsidR="007D5E9D" w:rsidRPr="004D2FF7" w:rsidRDefault="007D5E9D" w:rsidP="007D5E9D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&lt;Suburb/Town&gt;   WA   &lt;postcode&gt;</w:t>
      </w:r>
    </w:p>
    <w:p w:rsidR="006502C0" w:rsidRPr="004D2FF7" w:rsidRDefault="006502C0" w:rsidP="001F6030">
      <w:pPr>
        <w:rPr>
          <w:rFonts w:ascii="Arial" w:hAnsi="Arial" w:cs="Arial"/>
          <w:sz w:val="22"/>
          <w:szCs w:val="22"/>
        </w:rPr>
      </w:pPr>
    </w:p>
    <w:p w:rsidR="006502C0" w:rsidRPr="004D2FF7" w:rsidRDefault="006502C0" w:rsidP="001F6030">
      <w:pPr>
        <w:rPr>
          <w:rFonts w:ascii="Arial" w:hAnsi="Arial" w:cs="Arial"/>
          <w:sz w:val="22"/>
          <w:szCs w:val="22"/>
        </w:rPr>
      </w:pPr>
    </w:p>
    <w:p w:rsidR="009753A5" w:rsidRPr="004D2FF7" w:rsidRDefault="009753A5" w:rsidP="001F6030">
      <w:pPr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sz w:val="22"/>
          <w:szCs w:val="22"/>
        </w:rPr>
        <w:t>Dear Committee Chair</w:t>
      </w:r>
    </w:p>
    <w:p w:rsidR="009753A5" w:rsidRPr="004D2FF7" w:rsidRDefault="009753A5" w:rsidP="009753A5">
      <w:pPr>
        <w:tabs>
          <w:tab w:val="left" w:pos="5040"/>
        </w:tabs>
        <w:rPr>
          <w:rFonts w:ascii="Arial" w:hAnsi="Arial" w:cs="Arial"/>
          <w:sz w:val="22"/>
          <w:szCs w:val="22"/>
        </w:rPr>
      </w:pPr>
    </w:p>
    <w:p w:rsidR="007D5E9D" w:rsidRPr="004D2FF7" w:rsidRDefault="007D5E9D" w:rsidP="007D5E9D">
      <w:pPr>
        <w:tabs>
          <w:tab w:val="left" w:pos="5040"/>
        </w:tabs>
        <w:rPr>
          <w:rFonts w:ascii="Arial" w:hAnsi="Arial" w:cs="Arial"/>
          <w:sz w:val="22"/>
          <w:szCs w:val="22"/>
        </w:rPr>
      </w:pPr>
      <w:r w:rsidRPr="004D2FF7">
        <w:rPr>
          <w:rFonts w:ascii="Arial" w:hAnsi="Arial" w:cs="Arial"/>
          <w:b/>
          <w:sz w:val="22"/>
          <w:szCs w:val="22"/>
        </w:rPr>
        <w:t xml:space="preserve">PRN:  </w:t>
      </w:r>
      <w:r w:rsidRPr="004D2FF7">
        <w:rPr>
          <w:rFonts w:ascii="Arial" w:hAnsi="Arial" w:cs="Arial"/>
          <w:sz w:val="22"/>
          <w:szCs w:val="22"/>
        </w:rPr>
        <w:t>&lt;Project Registration Number&gt;</w:t>
      </w:r>
    </w:p>
    <w:p w:rsidR="007D5E9D" w:rsidRPr="004D2FF7" w:rsidRDefault="007D5E9D" w:rsidP="007D5E9D">
      <w:pPr>
        <w:tabs>
          <w:tab w:val="left" w:pos="5040"/>
        </w:tabs>
        <w:rPr>
          <w:rFonts w:ascii="Arial" w:hAnsi="Arial" w:cs="Arial"/>
          <w:b/>
          <w:sz w:val="22"/>
          <w:szCs w:val="22"/>
        </w:rPr>
      </w:pPr>
      <w:r w:rsidRPr="004D2FF7">
        <w:rPr>
          <w:rFonts w:ascii="Arial" w:hAnsi="Arial" w:cs="Arial"/>
          <w:b/>
          <w:sz w:val="22"/>
          <w:szCs w:val="22"/>
        </w:rPr>
        <w:t xml:space="preserve">Project Title:  </w:t>
      </w:r>
      <w:r w:rsidRPr="004D2FF7">
        <w:rPr>
          <w:rFonts w:ascii="Arial" w:hAnsi="Arial" w:cs="Arial"/>
          <w:sz w:val="22"/>
          <w:szCs w:val="22"/>
        </w:rPr>
        <w:t>&lt;Project Title&gt;</w:t>
      </w:r>
    </w:p>
    <w:p w:rsidR="007D5E9D" w:rsidRPr="004D2FF7" w:rsidRDefault="007D5E9D" w:rsidP="007D5E9D">
      <w:pPr>
        <w:tabs>
          <w:tab w:val="left" w:pos="5040"/>
        </w:tabs>
        <w:rPr>
          <w:rFonts w:ascii="Arial" w:hAnsi="Arial" w:cs="Arial"/>
          <w:b/>
          <w:sz w:val="22"/>
          <w:szCs w:val="22"/>
        </w:rPr>
      </w:pPr>
      <w:r w:rsidRPr="004D2FF7">
        <w:rPr>
          <w:rFonts w:ascii="Arial" w:hAnsi="Arial" w:cs="Arial"/>
          <w:b/>
          <w:sz w:val="22"/>
          <w:szCs w:val="22"/>
        </w:rPr>
        <w:t xml:space="preserve">Protocol Number: </w:t>
      </w:r>
      <w:r w:rsidRPr="004D2FF7">
        <w:rPr>
          <w:rFonts w:ascii="Arial" w:hAnsi="Arial" w:cs="Arial"/>
          <w:sz w:val="22"/>
          <w:szCs w:val="22"/>
        </w:rPr>
        <w:t xml:space="preserve"> &lt;Protocol No&gt;</w:t>
      </w:r>
    </w:p>
    <w:p w:rsidR="006502C0" w:rsidRPr="009753A5" w:rsidRDefault="006502C0" w:rsidP="001F6030">
      <w:pPr>
        <w:rPr>
          <w:rFonts w:ascii="Arial" w:hAnsi="Arial" w:cs="Arial"/>
          <w:sz w:val="22"/>
          <w:szCs w:val="22"/>
        </w:rPr>
      </w:pPr>
    </w:p>
    <w:p w:rsidR="006502C0" w:rsidRDefault="009753A5" w:rsidP="001F603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Thank you for the review of the above project.  The </w:t>
      </w:r>
      <w:r w:rsidR="00B2039F">
        <w:rPr>
          <w:rFonts w:ascii="Arial" w:hAnsi="Arial" w:cs="Arial"/>
          <w:sz w:val="22"/>
          <w:szCs w:val="22"/>
        </w:rPr>
        <w:t>response to the issues raised by your committee is</w:t>
      </w:r>
      <w:r>
        <w:rPr>
          <w:rFonts w:ascii="Arial" w:hAnsi="Arial" w:cs="Arial"/>
          <w:sz w:val="22"/>
          <w:szCs w:val="22"/>
        </w:rPr>
        <w:t xml:space="preserve"> detailed below.</w:t>
      </w:r>
    </w:p>
    <w:p w:rsidR="009753A5" w:rsidRPr="009753A5" w:rsidRDefault="009753A5" w:rsidP="001F6030">
      <w:pPr>
        <w:rPr>
          <w:rFonts w:ascii="Arial" w:hAnsi="Arial" w:cs="Arial"/>
          <w:sz w:val="22"/>
          <w:szCs w:val="22"/>
        </w:rPr>
      </w:pPr>
    </w:p>
    <w:p w:rsidR="008B2A20" w:rsidRPr="008B2A20" w:rsidRDefault="008B2A2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</w:rPr>
      </w:pPr>
      <w:r w:rsidRPr="002D3B5A">
        <w:rPr>
          <w:rFonts w:ascii="Arial" w:hAnsi="Arial" w:cs="Arial"/>
          <w:snapToGrid w:val="0"/>
          <w:color w:val="000000"/>
          <w:sz w:val="22"/>
          <w:szCs w:val="22"/>
        </w:rPr>
        <w:t xml:space="preserve">&lt;insert </w:t>
      </w:r>
      <w:r w:rsidR="002D3B5A">
        <w:rPr>
          <w:rFonts w:ascii="Arial" w:hAnsi="Arial" w:cs="Arial"/>
          <w:snapToGrid w:val="0"/>
          <w:color w:val="000000"/>
          <w:sz w:val="22"/>
          <w:szCs w:val="22"/>
        </w:rPr>
        <w:t>response</w:t>
      </w:r>
      <w:r w:rsidRPr="002D3B5A">
        <w:rPr>
          <w:rFonts w:ascii="Arial" w:hAnsi="Arial" w:cs="Arial"/>
          <w:snapToGrid w:val="0"/>
          <w:color w:val="000000"/>
          <w:sz w:val="22"/>
          <w:szCs w:val="22"/>
        </w:rPr>
        <w:t xml:space="preserve"> </w:t>
      </w:r>
      <w:r w:rsidR="0085799B" w:rsidRPr="002D3B5A">
        <w:rPr>
          <w:rFonts w:ascii="Arial" w:hAnsi="Arial" w:cs="Arial"/>
          <w:snapToGrid w:val="0"/>
          <w:color w:val="000000"/>
          <w:sz w:val="22"/>
          <w:szCs w:val="22"/>
        </w:rPr>
        <w:t>under headings below</w:t>
      </w:r>
      <w:r w:rsidRPr="002D3B5A">
        <w:rPr>
          <w:rFonts w:ascii="Arial" w:hAnsi="Arial" w:cs="Arial"/>
          <w:snapToGrid w:val="0"/>
          <w:color w:val="000000"/>
          <w:sz w:val="22"/>
          <w:szCs w:val="22"/>
        </w:rPr>
        <w:t>.  If the heading</w:t>
      </w:r>
      <w:r w:rsidR="00BC2FE8" w:rsidRPr="002D3B5A">
        <w:rPr>
          <w:rFonts w:ascii="Arial" w:hAnsi="Arial" w:cs="Arial"/>
          <w:snapToGrid w:val="0"/>
          <w:color w:val="000000"/>
          <w:sz w:val="22"/>
          <w:szCs w:val="22"/>
        </w:rPr>
        <w:t>s</w:t>
      </w:r>
      <w:r w:rsidRPr="002D3B5A">
        <w:rPr>
          <w:rFonts w:ascii="Arial" w:hAnsi="Arial" w:cs="Arial"/>
          <w:snapToGrid w:val="0"/>
          <w:color w:val="000000"/>
          <w:sz w:val="22"/>
          <w:szCs w:val="22"/>
        </w:rPr>
        <w:t xml:space="preserve"> are not relevant they can be deleted&gt;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  <w:u w:val="single"/>
        </w:rPr>
      </w:pPr>
      <w:r w:rsidRPr="009753A5">
        <w:rPr>
          <w:rFonts w:ascii="Arial" w:hAnsi="Arial" w:cs="Arial"/>
          <w:snapToGrid w:val="0"/>
          <w:color w:val="000000"/>
          <w:sz w:val="22"/>
          <w:szCs w:val="22"/>
          <w:u w:val="single"/>
        </w:rPr>
        <w:t>Research merit and integrity (aims, outcomes and conduct)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</w:rPr>
      </w:pPr>
      <w:r w:rsidRPr="009753A5">
        <w:rPr>
          <w:rFonts w:ascii="Arial" w:hAnsi="Arial" w:cs="Arial"/>
          <w:snapToGrid w:val="0"/>
          <w:color w:val="000000"/>
          <w:sz w:val="22"/>
          <w:szCs w:val="22"/>
        </w:rPr>
        <w:t>Nil Issues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  <w:u w:val="single"/>
        </w:rPr>
      </w:pPr>
      <w:r w:rsidRPr="009753A5">
        <w:rPr>
          <w:rFonts w:ascii="Arial" w:hAnsi="Arial" w:cs="Arial"/>
          <w:snapToGrid w:val="0"/>
          <w:color w:val="000000"/>
          <w:sz w:val="22"/>
          <w:szCs w:val="22"/>
          <w:u w:val="single"/>
        </w:rPr>
        <w:t>Justice (recruitment, unfair burden, no exploitation, access to benefits)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</w:rPr>
      </w:pPr>
      <w:r w:rsidRPr="009753A5">
        <w:rPr>
          <w:rFonts w:ascii="Arial" w:hAnsi="Arial" w:cs="Arial"/>
          <w:sz w:val="22"/>
          <w:szCs w:val="22"/>
        </w:rPr>
        <w:t>Nil Issues</w:t>
      </w:r>
    </w:p>
    <w:p w:rsidR="006502C0" w:rsidRPr="009753A5" w:rsidRDefault="006502C0" w:rsidP="00554D31">
      <w:pPr>
        <w:tabs>
          <w:tab w:val="num" w:pos="360"/>
        </w:tabs>
        <w:spacing w:before="60" w:after="60"/>
        <w:rPr>
          <w:rFonts w:ascii="Arial" w:hAnsi="Arial" w:cs="Arial"/>
          <w:snapToGrid w:val="0"/>
          <w:color w:val="000000"/>
          <w:sz w:val="22"/>
          <w:szCs w:val="22"/>
          <w:u w:val="single"/>
        </w:rPr>
      </w:pPr>
      <w:r w:rsidRPr="009753A5">
        <w:rPr>
          <w:rFonts w:ascii="Arial" w:hAnsi="Arial" w:cs="Arial"/>
          <w:snapToGrid w:val="0"/>
          <w:color w:val="000000"/>
          <w:sz w:val="22"/>
          <w:szCs w:val="22"/>
          <w:u w:val="single"/>
        </w:rPr>
        <w:t>Beneficence (benefits &amp; risks of harm or discomfort)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</w:rPr>
      </w:pPr>
      <w:r w:rsidRPr="009753A5">
        <w:rPr>
          <w:rFonts w:ascii="Arial" w:hAnsi="Arial" w:cs="Arial"/>
          <w:snapToGrid w:val="0"/>
          <w:color w:val="000000"/>
          <w:sz w:val="22"/>
          <w:szCs w:val="22"/>
        </w:rPr>
        <w:t>Nil Issues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z w:val="22"/>
          <w:szCs w:val="22"/>
          <w:u w:val="single"/>
        </w:rPr>
      </w:pPr>
      <w:r w:rsidRPr="009753A5">
        <w:rPr>
          <w:rFonts w:ascii="Arial" w:hAnsi="Arial" w:cs="Arial"/>
          <w:sz w:val="22"/>
          <w:szCs w:val="22"/>
          <w:u w:val="single"/>
        </w:rPr>
        <w:t>Respect (privacy, confidentiality and consent)</w:t>
      </w:r>
    </w:p>
    <w:p w:rsidR="006502C0" w:rsidRPr="009753A5" w:rsidRDefault="006502C0" w:rsidP="00554D31">
      <w:pPr>
        <w:spacing w:before="60" w:after="60"/>
        <w:rPr>
          <w:rFonts w:ascii="Arial" w:hAnsi="Arial" w:cs="Arial"/>
          <w:snapToGrid w:val="0"/>
          <w:color w:val="000000"/>
          <w:sz w:val="22"/>
          <w:szCs w:val="22"/>
        </w:rPr>
      </w:pPr>
      <w:r w:rsidRPr="009753A5">
        <w:rPr>
          <w:rFonts w:ascii="Arial" w:hAnsi="Arial" w:cs="Arial"/>
          <w:snapToGrid w:val="0"/>
          <w:color w:val="000000"/>
          <w:sz w:val="22"/>
          <w:szCs w:val="22"/>
        </w:rPr>
        <w:t>Nil Issues</w:t>
      </w:r>
    </w:p>
    <w:p w:rsidR="004D4EF1" w:rsidRPr="00603F95" w:rsidRDefault="004D4EF1" w:rsidP="004D4EF1">
      <w:pPr>
        <w:widowControl w:val="0"/>
        <w:autoSpaceDE w:val="0"/>
        <w:autoSpaceDN w:val="0"/>
        <w:adjustRightInd w:val="0"/>
        <w:spacing w:before="60"/>
        <w:rPr>
          <w:rFonts w:ascii="Arial" w:hAnsi="Arial" w:cs="Arial"/>
          <w:snapToGrid w:val="0"/>
          <w:color w:val="000000"/>
          <w:sz w:val="22"/>
          <w:szCs w:val="22"/>
          <w:u w:val="single"/>
        </w:rPr>
      </w:pPr>
      <w:r w:rsidRPr="00603F95">
        <w:rPr>
          <w:rFonts w:ascii="Arial" w:hAnsi="Arial" w:cs="Arial"/>
          <w:snapToGrid w:val="0"/>
          <w:color w:val="000000"/>
          <w:sz w:val="22"/>
          <w:szCs w:val="22"/>
          <w:u w:val="single"/>
        </w:rPr>
        <w:t>Typographical/Syntax Errors</w:t>
      </w:r>
    </w:p>
    <w:p w:rsidR="006502C0" w:rsidRDefault="004D4EF1" w:rsidP="004D4EF1">
      <w:pPr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>Nil issues</w:t>
      </w:r>
    </w:p>
    <w:p w:rsidR="004D4EF1" w:rsidRDefault="004D4EF1" w:rsidP="004D4EF1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:rsidR="004D4EF1" w:rsidRDefault="004D4EF1" w:rsidP="004D4EF1">
      <w:pPr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I hope the above </w:t>
      </w:r>
      <w:r w:rsidR="003173C5">
        <w:rPr>
          <w:rFonts w:ascii="Arial" w:hAnsi="Arial" w:cs="Arial"/>
          <w:snapToGrid w:val="0"/>
          <w:color w:val="000000"/>
          <w:sz w:val="22"/>
          <w:szCs w:val="22"/>
        </w:rPr>
        <w:t>reply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and the updated forms/documents </w:t>
      </w:r>
      <w:r w:rsidR="00B2039F">
        <w:rPr>
          <w:rFonts w:ascii="Arial" w:hAnsi="Arial" w:cs="Arial"/>
          <w:snapToGrid w:val="0"/>
          <w:color w:val="000000"/>
          <w:sz w:val="22"/>
          <w:szCs w:val="22"/>
        </w:rPr>
        <w:t>addresses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the issues raised.</w:t>
      </w:r>
    </w:p>
    <w:p w:rsidR="004D4EF1" w:rsidRDefault="004D4EF1" w:rsidP="004D4EF1">
      <w:pPr>
        <w:rPr>
          <w:rFonts w:ascii="Arial" w:hAnsi="Arial" w:cs="Arial"/>
          <w:snapToGrid w:val="0"/>
          <w:color w:val="000000"/>
          <w:sz w:val="22"/>
          <w:szCs w:val="22"/>
        </w:rPr>
      </w:pPr>
    </w:p>
    <w:p w:rsidR="004D4EF1" w:rsidRDefault="003173C5" w:rsidP="004D4E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Yours sincerely</w:t>
      </w:r>
    </w:p>
    <w:p w:rsidR="003173C5" w:rsidRDefault="003173C5" w:rsidP="004D4EF1">
      <w:pPr>
        <w:rPr>
          <w:rFonts w:ascii="Arial" w:hAnsi="Arial" w:cs="Arial"/>
          <w:sz w:val="22"/>
          <w:szCs w:val="22"/>
        </w:rPr>
      </w:pPr>
    </w:p>
    <w:p w:rsidR="003173C5" w:rsidRDefault="003173C5" w:rsidP="004D4EF1">
      <w:pPr>
        <w:rPr>
          <w:rFonts w:ascii="Arial" w:hAnsi="Arial" w:cs="Arial"/>
          <w:sz w:val="22"/>
          <w:szCs w:val="22"/>
        </w:rPr>
      </w:pPr>
    </w:p>
    <w:p w:rsidR="003173C5" w:rsidRDefault="003173C5" w:rsidP="004D4EF1">
      <w:pPr>
        <w:rPr>
          <w:rFonts w:ascii="Arial" w:hAnsi="Arial" w:cs="Arial"/>
          <w:sz w:val="22"/>
          <w:szCs w:val="22"/>
        </w:rPr>
      </w:pPr>
    </w:p>
    <w:p w:rsidR="003173C5" w:rsidRDefault="003173C5" w:rsidP="004D4E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&lt;CPI Name&gt;</w:t>
      </w:r>
      <w:bookmarkStart w:id="0" w:name="_GoBack"/>
      <w:bookmarkEnd w:id="0"/>
    </w:p>
    <w:p w:rsidR="00EE4246" w:rsidRPr="009753A5" w:rsidRDefault="00EE4246" w:rsidP="004D4E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Coordinating Principal Investigator</w:t>
      </w:r>
    </w:p>
    <w:sectPr w:rsidR="00EE4246" w:rsidRPr="009753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F776BD"/>
    <w:multiLevelType w:val="hybridMultilevel"/>
    <w:tmpl w:val="F2B80AF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5C8727" w:themeColor="accent1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C0"/>
    <w:rsid w:val="001437E0"/>
    <w:rsid w:val="00171B7B"/>
    <w:rsid w:val="001C7D1F"/>
    <w:rsid w:val="001F6030"/>
    <w:rsid w:val="001F68E9"/>
    <w:rsid w:val="00220E8F"/>
    <w:rsid w:val="002C7D7D"/>
    <w:rsid w:val="002D3B5A"/>
    <w:rsid w:val="003173C5"/>
    <w:rsid w:val="00355004"/>
    <w:rsid w:val="003929E7"/>
    <w:rsid w:val="00466DB9"/>
    <w:rsid w:val="00471692"/>
    <w:rsid w:val="004A609E"/>
    <w:rsid w:val="004C2780"/>
    <w:rsid w:val="004C6976"/>
    <w:rsid w:val="004D2FF7"/>
    <w:rsid w:val="004D4EF1"/>
    <w:rsid w:val="0056716B"/>
    <w:rsid w:val="005A409E"/>
    <w:rsid w:val="006502C0"/>
    <w:rsid w:val="006F52D0"/>
    <w:rsid w:val="00703906"/>
    <w:rsid w:val="0077027C"/>
    <w:rsid w:val="007965E0"/>
    <w:rsid w:val="007D5E9D"/>
    <w:rsid w:val="007D793C"/>
    <w:rsid w:val="0085799B"/>
    <w:rsid w:val="00881846"/>
    <w:rsid w:val="00897837"/>
    <w:rsid w:val="008B2A20"/>
    <w:rsid w:val="008F7FE4"/>
    <w:rsid w:val="00930DF8"/>
    <w:rsid w:val="009668ED"/>
    <w:rsid w:val="009753A5"/>
    <w:rsid w:val="00981DA1"/>
    <w:rsid w:val="00990D6C"/>
    <w:rsid w:val="00A55872"/>
    <w:rsid w:val="00A91C4C"/>
    <w:rsid w:val="00B2039F"/>
    <w:rsid w:val="00BB5682"/>
    <w:rsid w:val="00BC2FE8"/>
    <w:rsid w:val="00BD41EB"/>
    <w:rsid w:val="00BE3C2D"/>
    <w:rsid w:val="00C7143D"/>
    <w:rsid w:val="00CF64E2"/>
    <w:rsid w:val="00D147D4"/>
    <w:rsid w:val="00D9301F"/>
    <w:rsid w:val="00DE4BFE"/>
    <w:rsid w:val="00E40563"/>
    <w:rsid w:val="00E47483"/>
    <w:rsid w:val="00E862D2"/>
    <w:rsid w:val="00EE4246"/>
    <w:rsid w:val="00FF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B7B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ascii="Arial" w:eastAsiaTheme="majorEastAsia" w:hAnsi="Arial" w:cstheme="majorBidi"/>
      <w:b/>
      <w:bCs/>
      <w:color w:val="757477" w:themeColor="text2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ascii="Arial" w:eastAsiaTheme="majorEastAsia" w:hAnsi="Arial" w:cstheme="majorBidi"/>
      <w:b/>
      <w:bCs/>
      <w:iCs/>
      <w:color w:val="757477" w:themeColor="text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/>
      <w:outlineLvl w:val="4"/>
    </w:pPr>
    <w:rPr>
      <w:rFonts w:ascii="Arial" w:eastAsiaTheme="majorEastAsia" w:hAnsi="Arial" w:cstheme="majorBidi"/>
      <w:color w:val="000000" w:themeColor="text1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000000" w:themeColor="text1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color w:val="000000" w:themeColor="text1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/>
      <w:outlineLvl w:val="7"/>
    </w:pPr>
    <w:rPr>
      <w:rFonts w:ascii="Arial" w:eastAsiaTheme="majorEastAsia" w:hAnsi="Arial" w:cstheme="majorBidi"/>
      <w:color w:val="000000" w:themeColor="tex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rFonts w:ascii="Arial" w:eastAsiaTheme="minorHAnsi" w:hAnsi="Arial" w:cstheme="minorBidi"/>
      <w:b/>
      <w:color w:val="000000" w:themeColor="text1"/>
      <w:sz w:val="60"/>
      <w:szCs w:val="22"/>
    </w:rPr>
  </w:style>
  <w:style w:type="paragraph" w:customStyle="1" w:styleId="Subheadlines">
    <w:name w:val="Sub headlines"/>
    <w:basedOn w:val="Normal"/>
    <w:next w:val="Normal"/>
    <w:qFormat/>
    <w:rsid w:val="00171B7B"/>
    <w:pPr>
      <w:spacing w:after="170"/>
    </w:pPr>
    <w:rPr>
      <w:rFonts w:ascii="Arial" w:eastAsiaTheme="minorHAnsi" w:hAnsi="Arial" w:cstheme="minorBidi"/>
      <w:b/>
      <w:color w:val="000000" w:themeColor="text1"/>
      <w:sz w:val="32"/>
      <w:szCs w:val="22"/>
    </w:rPr>
  </w:style>
  <w:style w:type="paragraph" w:styleId="ListParagraph">
    <w:name w:val="List Paragraph"/>
    <w:basedOn w:val="Normal"/>
    <w:uiPriority w:val="34"/>
    <w:semiHidden/>
    <w:qFormat/>
    <w:rsid w:val="00171B7B"/>
    <w:pPr>
      <w:ind w:left="720"/>
      <w:contextualSpacing/>
    </w:p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rFonts w:ascii="Arial" w:eastAsiaTheme="minorHAnsi" w:hAnsi="Arial" w:cstheme="minorBidi"/>
      <w:b/>
      <w:color w:val="000000" w:themeColor="text1"/>
      <w:szCs w:val="22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rFonts w:ascii="Arial" w:eastAsiaTheme="minorHAnsi" w:hAnsi="Arial" w:cstheme="minorBidi"/>
      <w:color w:val="000000" w:themeColor="text1"/>
      <w:szCs w:val="22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rFonts w:ascii="Arial" w:eastAsiaTheme="minorHAnsi" w:hAnsi="Arial" w:cstheme="minorBidi"/>
      <w:color w:val="000000" w:themeColor="text1"/>
      <w:szCs w:val="22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1F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semiHidden/>
    <w:rsid w:val="009753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53A5"/>
    <w:rPr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semiHidden/>
    <w:rsid w:val="009753A5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E424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246"/>
    <w:rPr>
      <w:rFonts w:ascii="Times New Roman" w:eastAsia="Times New Roman" w:hAnsi="Times New Roman" w:cs="Times New Roman"/>
      <w:b/>
      <w:bCs/>
      <w:sz w:val="20"/>
      <w:szCs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 w:unhideWhenUsed="1"/>
    <w:lsdException w:name="Subtitle" w:uiPriority="11" w:qFormat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1B7B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171B7B"/>
    <w:pPr>
      <w:keepNext/>
      <w:keepLines/>
      <w:spacing w:before="240" w:after="60"/>
      <w:outlineLvl w:val="1"/>
    </w:pPr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171B7B"/>
    <w:pPr>
      <w:keepNext/>
      <w:keepLines/>
      <w:spacing w:before="240" w:after="60"/>
      <w:outlineLvl w:val="2"/>
    </w:pPr>
    <w:rPr>
      <w:rFonts w:ascii="Arial" w:eastAsiaTheme="majorEastAsia" w:hAnsi="Arial" w:cstheme="majorBidi"/>
      <w:b/>
      <w:bCs/>
      <w:color w:val="757477" w:themeColor="text2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171B7B"/>
    <w:pPr>
      <w:keepNext/>
      <w:keepLines/>
      <w:spacing w:before="240" w:after="60"/>
      <w:outlineLvl w:val="3"/>
    </w:pPr>
    <w:rPr>
      <w:rFonts w:ascii="Arial" w:eastAsiaTheme="majorEastAsia" w:hAnsi="Arial" w:cstheme="majorBidi"/>
      <w:b/>
      <w:bCs/>
      <w:iCs/>
      <w:color w:val="757477" w:themeColor="text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A91C4C"/>
    <w:pPr>
      <w:keepNext/>
      <w:keepLines/>
      <w:spacing w:before="200"/>
      <w:outlineLvl w:val="4"/>
    </w:pPr>
    <w:rPr>
      <w:rFonts w:ascii="Arial" w:eastAsiaTheme="majorEastAsia" w:hAnsi="Arial" w:cstheme="majorBidi"/>
      <w:color w:val="000000" w:themeColor="text1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91C4C"/>
    <w:pPr>
      <w:keepNext/>
      <w:keepLines/>
      <w:spacing w:before="200"/>
      <w:outlineLvl w:val="5"/>
    </w:pPr>
    <w:rPr>
      <w:rFonts w:ascii="Arial" w:eastAsiaTheme="majorEastAsia" w:hAnsi="Arial" w:cstheme="majorBidi"/>
      <w:i/>
      <w:iCs/>
      <w:color w:val="000000" w:themeColor="text1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91C4C"/>
    <w:pPr>
      <w:keepNext/>
      <w:keepLines/>
      <w:spacing w:before="200"/>
      <w:outlineLvl w:val="6"/>
    </w:pPr>
    <w:rPr>
      <w:rFonts w:ascii="Arial" w:eastAsiaTheme="majorEastAsia" w:hAnsi="Arial" w:cstheme="majorBidi"/>
      <w:i/>
      <w:iCs/>
      <w:color w:val="000000" w:themeColor="text1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91C4C"/>
    <w:pPr>
      <w:keepNext/>
      <w:keepLines/>
      <w:spacing w:before="200"/>
      <w:outlineLvl w:val="7"/>
    </w:pPr>
    <w:rPr>
      <w:rFonts w:ascii="Arial" w:eastAsiaTheme="majorEastAsia" w:hAnsi="Arial" w:cstheme="majorBidi"/>
      <w:color w:val="000000" w:themeColor="tex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91C4C"/>
    <w:pPr>
      <w:keepNext/>
      <w:keepLines/>
      <w:spacing w:before="200"/>
      <w:outlineLvl w:val="8"/>
    </w:pPr>
    <w:rPr>
      <w:rFonts w:ascii="Arial" w:eastAsiaTheme="majorEastAsia" w:hAnsi="Arial" w:cstheme="majorBidi"/>
      <w:i/>
      <w:iCs/>
      <w:color w:val="000000" w:themeColor="tex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</w:rPr>
  </w:style>
  <w:style w:type="paragraph" w:customStyle="1" w:styleId="Headlines">
    <w:name w:val="Headlines"/>
    <w:basedOn w:val="Normal"/>
    <w:next w:val="Subheadlines"/>
    <w:qFormat/>
    <w:rsid w:val="004C2780"/>
    <w:pPr>
      <w:spacing w:before="240" w:after="660"/>
    </w:pPr>
    <w:rPr>
      <w:rFonts w:ascii="Arial" w:eastAsiaTheme="minorHAnsi" w:hAnsi="Arial" w:cstheme="minorBidi"/>
      <w:b/>
      <w:color w:val="000000" w:themeColor="text1"/>
      <w:sz w:val="60"/>
      <w:szCs w:val="22"/>
    </w:rPr>
  </w:style>
  <w:style w:type="paragraph" w:customStyle="1" w:styleId="Subheadlines">
    <w:name w:val="Sub headlines"/>
    <w:basedOn w:val="Normal"/>
    <w:next w:val="Normal"/>
    <w:qFormat/>
    <w:rsid w:val="00171B7B"/>
    <w:pPr>
      <w:spacing w:after="170"/>
    </w:pPr>
    <w:rPr>
      <w:rFonts w:ascii="Arial" w:eastAsiaTheme="minorHAnsi" w:hAnsi="Arial" w:cstheme="minorBidi"/>
      <w:b/>
      <w:color w:val="000000" w:themeColor="text1"/>
      <w:sz w:val="32"/>
      <w:szCs w:val="22"/>
    </w:rPr>
  </w:style>
  <w:style w:type="paragraph" w:styleId="ListParagraph">
    <w:name w:val="List Paragraph"/>
    <w:basedOn w:val="Normal"/>
    <w:uiPriority w:val="34"/>
    <w:semiHidden/>
    <w:qFormat/>
    <w:rsid w:val="00171B7B"/>
    <w:pPr>
      <w:ind w:left="720"/>
      <w:contextualSpacing/>
    </w:pPr>
  </w:style>
  <w:style w:type="character" w:customStyle="1" w:styleId="Italics">
    <w:name w:val="Italics"/>
    <w:uiPriority w:val="2"/>
    <w:rsid w:val="00897837"/>
    <w:rPr>
      <w:i/>
    </w:rPr>
  </w:style>
  <w:style w:type="character" w:customStyle="1" w:styleId="Bold">
    <w:name w:val="Bold"/>
    <w:uiPriority w:val="2"/>
    <w:qFormat/>
    <w:rsid w:val="008F7FE4"/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1B7B"/>
    <w:rPr>
      <w:rFonts w:ascii="Arial" w:eastAsiaTheme="majorEastAsia" w:hAnsi="Arial" w:cstheme="majorBidi"/>
      <w:b/>
      <w:bCs/>
      <w:color w:val="5C8727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1B7B"/>
    <w:rPr>
      <w:rFonts w:ascii="Arial" w:eastAsiaTheme="majorEastAsia" w:hAnsi="Arial" w:cstheme="majorBidi"/>
      <w:b/>
      <w:bCs/>
      <w:color w:val="757477" w:themeColor="text2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71B7B"/>
    <w:rPr>
      <w:rFonts w:ascii="Arial" w:eastAsiaTheme="majorEastAsia" w:hAnsi="Arial" w:cstheme="majorBidi"/>
      <w:b/>
      <w:bCs/>
      <w:iCs/>
      <w:color w:val="757477" w:themeColor="text2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81DA1"/>
    <w:pPr>
      <w:spacing w:before="480" w:after="0" w:line="276" w:lineRule="auto"/>
      <w:outlineLvl w:val="9"/>
    </w:pPr>
    <w:rPr>
      <w:rFonts w:asciiTheme="majorHAnsi" w:hAnsiTheme="majorHAnsi"/>
      <w:color w:val="44641D" w:themeColor="accent1" w:themeShade="BF"/>
      <w:sz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E4BFE"/>
    <w:pPr>
      <w:spacing w:after="100"/>
    </w:pPr>
    <w:rPr>
      <w:rFonts w:ascii="Arial" w:eastAsiaTheme="minorHAnsi" w:hAnsi="Arial" w:cstheme="minorBidi"/>
      <w:b/>
      <w:color w:val="000000" w:themeColor="text1"/>
      <w:szCs w:val="22"/>
    </w:rPr>
  </w:style>
  <w:style w:type="paragraph" w:styleId="TOC2">
    <w:name w:val="toc 2"/>
    <w:basedOn w:val="Normal"/>
    <w:next w:val="Normal"/>
    <w:autoRedefine/>
    <w:uiPriority w:val="39"/>
    <w:rsid w:val="00171B7B"/>
    <w:pPr>
      <w:spacing w:after="100"/>
      <w:ind w:left="240"/>
    </w:pPr>
    <w:rPr>
      <w:rFonts w:ascii="Arial" w:eastAsiaTheme="minorHAnsi" w:hAnsi="Arial" w:cstheme="minorBidi"/>
      <w:color w:val="000000" w:themeColor="text1"/>
      <w:szCs w:val="22"/>
    </w:rPr>
  </w:style>
  <w:style w:type="paragraph" w:styleId="TOC3">
    <w:name w:val="toc 3"/>
    <w:basedOn w:val="Normal"/>
    <w:next w:val="Normal"/>
    <w:autoRedefine/>
    <w:uiPriority w:val="39"/>
    <w:rsid w:val="00DE4BFE"/>
    <w:pPr>
      <w:spacing w:after="100"/>
      <w:ind w:left="480"/>
    </w:pPr>
    <w:rPr>
      <w:rFonts w:ascii="Arial" w:eastAsiaTheme="minorHAnsi" w:hAnsi="Arial" w:cstheme="minorBidi"/>
      <w:color w:val="000000" w:themeColor="text1"/>
      <w:szCs w:val="22"/>
    </w:rPr>
  </w:style>
  <w:style w:type="character" w:styleId="Hyperlink">
    <w:name w:val="Hyperlink"/>
    <w:basedOn w:val="DefaultParagraphFont"/>
    <w:uiPriority w:val="99"/>
    <w:unhideWhenUsed/>
    <w:rsid w:val="00990D6C"/>
    <w:rPr>
      <w:rFonts w:ascii="Arial" w:hAnsi="Arial"/>
      <w:color w:val="004B8D"/>
      <w:sz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DA1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C4C"/>
    <w:rPr>
      <w:rFonts w:ascii="Arial" w:eastAsiaTheme="majorEastAsia" w:hAnsi="Arial" w:cstheme="majorBidi"/>
      <w:color w:val="000000" w:themeColor="text1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C4C"/>
    <w:rPr>
      <w:rFonts w:ascii="Arial" w:eastAsiaTheme="majorEastAsia" w:hAnsi="Arial" w:cstheme="majorBidi"/>
      <w:i/>
      <w:iCs/>
      <w:color w:val="000000" w:themeColor="text1"/>
      <w:sz w:val="24"/>
      <w:szCs w:val="20"/>
    </w:rPr>
  </w:style>
  <w:style w:type="table" w:styleId="TableGrid">
    <w:name w:val="Table Grid"/>
    <w:basedOn w:val="TableNormal"/>
    <w:uiPriority w:val="59"/>
    <w:rsid w:val="001F6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AHealthTable2">
    <w:name w:val="WA Health Table 2"/>
    <w:basedOn w:val="LightShading-Accent1"/>
    <w:uiPriority w:val="99"/>
    <w:rsid w:val="00930DF8"/>
    <w:rPr>
      <w:rFonts w:ascii="Arial" w:hAnsi="Arial"/>
      <w:color w:val="000000" w:themeColor="text1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</w:rPr>
      <w:tblPr/>
      <w:trPr>
        <w:tblHeader/>
      </w:trPr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D9B4" w:themeFill="accent2"/>
      </w:tcPr>
    </w:tblStylePr>
  </w:style>
  <w:style w:type="table" w:styleId="LightList-Accent1">
    <w:name w:val="Light List Accent 1"/>
    <w:basedOn w:val="TableNormal"/>
    <w:uiPriority w:val="61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F68E9"/>
    <w:pPr>
      <w:spacing w:after="0" w:line="240" w:lineRule="auto"/>
    </w:pPr>
    <w:rPr>
      <w:color w:val="44641D" w:themeColor="accent1" w:themeShade="BF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727" w:themeColor="accent1"/>
          <w:left w:val="nil"/>
          <w:bottom w:val="single" w:sz="8" w:space="0" w:color="5C8727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</w:style>
  <w:style w:type="table" w:customStyle="1" w:styleId="WAHealthTable5">
    <w:name w:val="WA Health Table 5"/>
    <w:basedOn w:val="LightList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  <w:insideH w:val="single" w:sz="8" w:space="0" w:color="5C8727" w:themeColor="accent1"/>
        <w:insideV w:val="single" w:sz="8" w:space="0" w:color="5C8727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D7ECBE" w:themeFill="accent1" w:themeFillTint="3F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customStyle="1" w:styleId="WAHealthTable4">
    <w:name w:val="WA Health Table 4"/>
    <w:basedOn w:val="LightGrid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rPr>
        <w:tblHeader/>
      </w:trPr>
      <w:tcPr>
        <w:tcBorders>
          <w:top w:val="single" w:sz="8" w:space="0" w:color="5C8727" w:themeColor="accent1"/>
          <w:left w:val="single" w:sz="8" w:space="0" w:color="5C8727" w:themeColor="accent1"/>
          <w:bottom w:val="single" w:sz="1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H w:val="nil"/>
          <w:insideV w:val="single" w:sz="8" w:space="0" w:color="5C8727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</w:tcPr>
    </w:tblStylePr>
    <w:tblStylePr w:type="band1Vert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  <w:shd w:val="clear" w:color="auto" w:fill="CED9B4" w:themeFill="accent2"/>
      </w:tcPr>
    </w:tblStylePr>
    <w:tblStylePr w:type="band2Horz">
      <w:tblPr/>
      <w:tcPr>
        <w:tcBorders>
          <w:top w:val="single" w:sz="8" w:space="0" w:color="5C8727" w:themeColor="accent1"/>
          <w:left w:val="single" w:sz="8" w:space="0" w:color="5C8727" w:themeColor="accent1"/>
          <w:bottom w:val="single" w:sz="8" w:space="0" w:color="5C8727" w:themeColor="accent1"/>
          <w:right w:val="single" w:sz="8" w:space="0" w:color="5C8727" w:themeColor="accent1"/>
          <w:insideV w:val="single" w:sz="8" w:space="0" w:color="5C8727" w:themeColor="accent1"/>
        </w:tcBorders>
      </w:tcPr>
    </w:tblStylePr>
  </w:style>
  <w:style w:type="table" w:styleId="MediumShading1-Accent1">
    <w:name w:val="Medium Shading 1 Accent 1"/>
    <w:basedOn w:val="TableNormal"/>
    <w:uiPriority w:val="63"/>
    <w:rsid w:val="001F68E9"/>
    <w:pPr>
      <w:spacing w:after="0" w:line="240" w:lineRule="auto"/>
    </w:pPr>
    <w:tblPr>
      <w:tblStyleRowBandSize w:val="1"/>
      <w:tblStyleColBandSize w:val="1"/>
      <w:tblBorders>
        <w:top w:val="single" w:sz="8" w:space="0" w:color="87C63B" w:themeColor="accent1" w:themeTint="BF"/>
        <w:left w:val="single" w:sz="8" w:space="0" w:color="87C63B" w:themeColor="accent1" w:themeTint="BF"/>
        <w:bottom w:val="single" w:sz="8" w:space="0" w:color="87C63B" w:themeColor="accent1" w:themeTint="BF"/>
        <w:right w:val="single" w:sz="8" w:space="0" w:color="87C63B" w:themeColor="accent1" w:themeTint="BF"/>
        <w:insideH w:val="single" w:sz="8" w:space="0" w:color="87C63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ECB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WAHealthTable6">
    <w:name w:val="WA Health Table 6"/>
    <w:basedOn w:val="MediumShading1-Accent1"/>
    <w:uiPriority w:val="99"/>
    <w:rsid w:val="00930DF8"/>
    <w:rPr>
      <w:rFonts w:ascii="Arial" w:hAnsi="Arial"/>
      <w:sz w:val="24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8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  <w:shd w:val="clear" w:color="auto" w:fill="5C8727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C63B" w:themeColor="accent1" w:themeTint="BF"/>
          <w:left w:val="single" w:sz="8" w:space="0" w:color="87C63B" w:themeColor="accent1" w:themeTint="BF"/>
          <w:bottom w:val="single" w:sz="8" w:space="0" w:color="87C63B" w:themeColor="accent1" w:themeTint="BF"/>
          <w:right w:val="single" w:sz="8" w:space="0" w:color="87C63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background1"/>
      </w:tcPr>
    </w:tblStylePr>
    <w:tblStylePr w:type="band2Horz">
      <w:tblPr/>
      <w:tcPr>
        <w:tcBorders>
          <w:insideH w:val="nil"/>
          <w:insideV w:val="nil"/>
        </w:tcBorders>
        <w:shd w:val="clear" w:color="auto" w:fill="CED9B4" w:themeFill="accent2"/>
      </w:tcPr>
    </w:tblStylePr>
  </w:style>
  <w:style w:type="table" w:styleId="MediumList1-Accent1">
    <w:name w:val="Medium List 1 Accent 1"/>
    <w:basedOn w:val="TableNormal"/>
    <w:uiPriority w:val="65"/>
    <w:rsid w:val="001F6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bottom w:val="single" w:sz="8" w:space="0" w:color="5C8727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D7ECBE" w:themeFill="accent1" w:themeFillTint="3F"/>
      </w:tcPr>
    </w:tblStylePr>
  </w:style>
  <w:style w:type="table" w:customStyle="1" w:styleId="WAHealthTable1">
    <w:name w:val="WA Health Table 1"/>
    <w:basedOn w:val="MediumList1-Accent1"/>
    <w:uiPriority w:val="99"/>
    <w:rsid w:val="00930DF8"/>
    <w:rPr>
      <w:rFonts w:ascii="Arial" w:hAnsi="Arial"/>
      <w:sz w:val="24"/>
    </w:rPr>
    <w:tblPr/>
    <w:tblStylePr w:type="firstRow">
      <w:rPr>
        <w:rFonts w:asciiTheme="majorHAnsi" w:eastAsiaTheme="majorEastAsia" w:hAnsiTheme="majorHAnsi" w:cstheme="majorBidi"/>
      </w:rPr>
      <w:tblPr/>
      <w:trPr>
        <w:tblHeader/>
      </w:trPr>
      <w:tcPr>
        <w:tcBorders>
          <w:top w:val="nil"/>
          <w:bottom w:val="single" w:sz="8" w:space="0" w:color="5C8727" w:themeColor="accent1"/>
        </w:tcBorders>
      </w:tcPr>
    </w:tblStylePr>
    <w:tblStylePr w:type="lastRow">
      <w:rPr>
        <w:b/>
        <w:bCs/>
        <w:color w:val="757477" w:themeColor="text2"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727" w:themeColor="accent1"/>
          <w:bottom w:val="single" w:sz="8" w:space="0" w:color="5C8727" w:themeColor="accent1"/>
        </w:tcBorders>
      </w:tcPr>
    </w:tblStylePr>
    <w:tblStylePr w:type="band1Vert">
      <w:tblPr/>
      <w:tcPr>
        <w:shd w:val="clear" w:color="auto" w:fill="D7ECBE" w:themeFill="accent1" w:themeFillTint="3F"/>
      </w:tcPr>
    </w:tblStylePr>
    <w:tblStylePr w:type="band1Horz">
      <w:tblPr/>
      <w:tcPr>
        <w:shd w:val="clear" w:color="auto" w:fill="CED9B4" w:themeFill="accent2"/>
      </w:tcPr>
    </w:tblStylePr>
  </w:style>
  <w:style w:type="table" w:customStyle="1" w:styleId="WAHealthTable7">
    <w:name w:val="WA Health Table 7"/>
    <w:basedOn w:val="LightList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000000" w:themeColor="text1"/>
      </w:rPr>
      <w:tblPr/>
      <w:trPr>
        <w:tblHeader/>
      </w:trPr>
      <w:tcPr>
        <w:shd w:val="clear" w:color="auto" w:fill="FFFFFF" w:themeFill="background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WAHealthTable3">
    <w:name w:val="WA Health Table 3"/>
    <w:basedOn w:val="MediumList2-Accent1"/>
    <w:uiPriority w:val="99"/>
    <w:rsid w:val="00930DF8"/>
    <w:rPr>
      <w:rFonts w:ascii="Arial" w:hAnsi="Arial"/>
      <w:sz w:val="24"/>
      <w:szCs w:val="20"/>
      <w:lang w:eastAsia="en-AU"/>
    </w:rPr>
    <w:tblPr/>
    <w:tblStylePr w:type="firstRow">
      <w:rPr>
        <w:sz w:val="24"/>
        <w:szCs w:val="24"/>
      </w:rPr>
      <w:tblPr/>
      <w:trPr>
        <w:tblHeader/>
      </w:trPr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D9B4" w:themeFill="accent2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">
    <w:name w:val="Light List"/>
    <w:basedOn w:val="TableNormal"/>
    <w:uiPriority w:val="61"/>
    <w:rsid w:val="00E4056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E4056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727" w:themeColor="accent1"/>
        <w:left w:val="single" w:sz="8" w:space="0" w:color="5C8727" w:themeColor="accent1"/>
        <w:bottom w:val="single" w:sz="8" w:space="0" w:color="5C8727" w:themeColor="accent1"/>
        <w:right w:val="single" w:sz="8" w:space="0" w:color="5C8727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727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C8727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727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727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CB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CB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semiHidden/>
    <w:rsid w:val="009753A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9753A5"/>
    <w:rPr>
      <w:sz w:val="20"/>
      <w:szCs w:val="20"/>
      <w:lang w:eastAsia="en-AU"/>
    </w:rPr>
  </w:style>
  <w:style w:type="character" w:customStyle="1" w:styleId="CommentTextChar">
    <w:name w:val="Comment Text Char"/>
    <w:basedOn w:val="DefaultParagraphFont"/>
    <w:link w:val="CommentText"/>
    <w:semiHidden/>
    <w:rsid w:val="009753A5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E4246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4246"/>
    <w:rPr>
      <w:rFonts w:ascii="Times New Roman" w:eastAsia="Times New Roman" w:hAnsi="Times New Roman" w:cs="Times New Roman"/>
      <w:b/>
      <w:bCs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757477"/>
      </a:dk2>
      <a:lt2>
        <a:srgbClr val="FFFFFF"/>
      </a:lt2>
      <a:accent1>
        <a:srgbClr val="5C8727"/>
      </a:accent1>
      <a:accent2>
        <a:srgbClr val="CED9B4"/>
      </a:accent2>
      <a:accent3>
        <a:srgbClr val="7A9851"/>
      </a:accent3>
      <a:accent4>
        <a:srgbClr val="A6BB8B"/>
      </a:accent4>
      <a:accent5>
        <a:srgbClr val="DCE4D1"/>
      </a:accent5>
      <a:accent6>
        <a:srgbClr val="EFF1E8"/>
      </a:accent6>
      <a:hlink>
        <a:srgbClr val="004B8D"/>
      </a:hlink>
      <a:folHlink>
        <a:srgbClr val="6E298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accent1"/>
        </a:lnRef>
        <a:fillRef idx="1">
          <a:schemeClr val="lt1"/>
        </a:fillRef>
        <a:effectRef idx="0">
          <a:schemeClr val="accent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875648F87B447AB1C4C83DE224C19" ma:contentTypeVersion="1" ma:contentTypeDescription="Create a new document." ma:contentTypeScope="" ma:versionID="80596e9cfb2c8c620e832c3edcc64a2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659811-4DEF-4078-999D-F0D48F8DE151}"/>
</file>

<file path=customXml/itemProps2.xml><?xml version="1.0" encoding="utf-8"?>
<ds:datastoreItem xmlns:ds="http://schemas.openxmlformats.org/officeDocument/2006/customXml" ds:itemID="{F577F773-9011-461B-A2FB-999916AAA884}"/>
</file>

<file path=customXml/itemProps3.xml><?xml version="1.0" encoding="utf-8"?>
<ds:datastoreItem xmlns:ds="http://schemas.openxmlformats.org/officeDocument/2006/customXml" ds:itemID="{306FBE4C-DD95-4331-AE9A-05C7861230C8}"/>
</file>

<file path=customXml/itemProps4.xml><?xml version="1.0" encoding="utf-8"?>
<ds:datastoreItem xmlns:ds="http://schemas.openxmlformats.org/officeDocument/2006/customXml" ds:itemID="{4AFE15F8-C154-49CB-93CB-BEE253B27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Forster, Diana</dc:creator>
  <cp:lastModifiedBy>Forster, Diana</cp:lastModifiedBy>
  <cp:revision>4</cp:revision>
  <dcterms:created xsi:type="dcterms:W3CDTF">2016-03-31T03:36:00Z</dcterms:created>
  <dcterms:modified xsi:type="dcterms:W3CDTF">2016-03-31T03:48:00Z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0x010100C52875648F87B447AB1C4C83DE224C19</vt:lpwstr>
  </property>
</Properties>
</file>